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DF5" w:rsidRPr="0078172E" w:rsidRDefault="009D7DF5" w:rsidP="007817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172E">
        <w:rPr>
          <w:rFonts w:ascii="Times New Roman" w:eastAsia="Calibri" w:hAnsi="Times New Roman" w:cs="Times New Roman"/>
          <w:b/>
          <w:sz w:val="24"/>
          <w:szCs w:val="24"/>
        </w:rPr>
        <w:t xml:space="preserve">Предмет: изобразительное искусство </w:t>
      </w:r>
    </w:p>
    <w:p w:rsidR="0078172E" w:rsidRPr="0078172E" w:rsidRDefault="0078172E" w:rsidP="007817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172E">
        <w:rPr>
          <w:rFonts w:ascii="Times New Roman" w:eastAsia="Calibri" w:hAnsi="Times New Roman" w:cs="Times New Roman"/>
          <w:b/>
          <w:sz w:val="24"/>
          <w:szCs w:val="24"/>
        </w:rPr>
        <w:t>Уровень: базовый</w:t>
      </w:r>
    </w:p>
    <w:p w:rsidR="009D7DF5" w:rsidRPr="0078172E" w:rsidRDefault="009D7DF5" w:rsidP="007817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172E">
        <w:rPr>
          <w:rFonts w:ascii="Times New Roman" w:eastAsia="Calibri" w:hAnsi="Times New Roman" w:cs="Times New Roman"/>
          <w:b/>
          <w:sz w:val="24"/>
          <w:szCs w:val="24"/>
        </w:rPr>
        <w:t>Класс: 1</w:t>
      </w:r>
    </w:p>
    <w:p w:rsidR="009D7DF5" w:rsidRPr="0078172E" w:rsidRDefault="009D7DF5" w:rsidP="0078172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b/>
          <w:sz w:val="24"/>
          <w:szCs w:val="24"/>
        </w:rPr>
        <w:t>Количество часов: 33 часа (1 час в неделю)</w:t>
      </w:r>
    </w:p>
    <w:p w:rsidR="009D7DF5" w:rsidRPr="0078172E" w:rsidRDefault="009D7DF5" w:rsidP="0078172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4CD7" w:rsidRPr="0078172E" w:rsidRDefault="00F34CD7" w:rsidP="0078172E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172E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</w:t>
      </w:r>
    </w:p>
    <w:p w:rsidR="00F34CD7" w:rsidRPr="0078172E" w:rsidRDefault="00F34CD7" w:rsidP="007817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ru-RU"/>
        </w:rPr>
      </w:pPr>
      <w:r w:rsidRPr="0078172E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 xml:space="preserve">Рабочая    программа   </w:t>
      </w:r>
      <w:r w:rsidRPr="007817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учебного курса</w:t>
      </w:r>
      <w:r w:rsidRPr="00781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817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«Изобразительное искусство» </w:t>
      </w:r>
      <w:r w:rsidR="00992367" w:rsidRPr="0078172E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для 1 класса</w:t>
      </w:r>
      <w:r w:rsidRPr="0078172E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 xml:space="preserve"> разработана на основе:</w:t>
      </w:r>
    </w:p>
    <w:p w:rsidR="00F34CD7" w:rsidRPr="0078172E" w:rsidRDefault="00F34CD7" w:rsidP="0078172E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bCs/>
          <w:sz w:val="24"/>
          <w:szCs w:val="24"/>
        </w:rPr>
        <w:t xml:space="preserve">федерального государственного образовательного стандарта начального общего образования  </w:t>
      </w:r>
      <w:smartTag w:uri="urn:schemas-microsoft-com:office:smarttags" w:element="metricconverter">
        <w:smartTagPr>
          <w:attr w:name="ProductID" w:val="2009 г"/>
        </w:smartTagPr>
        <w:r w:rsidRPr="0078172E">
          <w:rPr>
            <w:rFonts w:ascii="Times New Roman" w:eastAsia="Calibri" w:hAnsi="Times New Roman" w:cs="Times New Roman"/>
            <w:bCs/>
            <w:sz w:val="24"/>
            <w:szCs w:val="24"/>
          </w:rPr>
          <w:t>2009 г</w:t>
        </w:r>
      </w:smartTag>
      <w:r w:rsidRPr="0078172E">
        <w:rPr>
          <w:rFonts w:ascii="Times New Roman" w:eastAsia="Calibri" w:hAnsi="Times New Roman" w:cs="Times New Roman"/>
          <w:bCs/>
          <w:sz w:val="24"/>
          <w:szCs w:val="24"/>
        </w:rPr>
        <w:t>.;</w:t>
      </w:r>
    </w:p>
    <w:p w:rsidR="00F34CD7" w:rsidRPr="0078172E" w:rsidRDefault="00F34CD7" w:rsidP="0078172E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основе Примерных программ начального образования ФГОС НОО;</w:t>
      </w:r>
    </w:p>
    <w:p w:rsidR="00F34CD7" w:rsidRPr="0078172E" w:rsidRDefault="00F34CD7" w:rsidP="0078172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авторского курса «Изобразительное искусство» для 1-4 классов (под ред. </w:t>
      </w:r>
      <w:proofErr w:type="spellStart"/>
      <w:r w:rsidRPr="0078172E">
        <w:rPr>
          <w:rFonts w:ascii="Times New Roman" w:eastAsia="Calibri" w:hAnsi="Times New Roman" w:cs="Times New Roman"/>
          <w:sz w:val="24"/>
          <w:szCs w:val="24"/>
        </w:rPr>
        <w:t>Неменского</w:t>
      </w:r>
      <w:proofErr w:type="spellEnd"/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 Б. М.)</w:t>
      </w:r>
    </w:p>
    <w:p w:rsidR="00F34CD7" w:rsidRPr="0078172E" w:rsidRDefault="00F34CD7" w:rsidP="0078172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Концепции духовно-нравственного развития и воспитания личности гражданина России;</w:t>
      </w:r>
    </w:p>
    <w:p w:rsidR="00F34CD7" w:rsidRPr="0078172E" w:rsidRDefault="00F34CD7" w:rsidP="0078172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планируемых результатов начального общего образования;</w:t>
      </w:r>
    </w:p>
    <w:p w:rsidR="00F34CD7" w:rsidRPr="0078172E" w:rsidRDefault="00F34CD7" w:rsidP="0078172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8172E">
        <w:rPr>
          <w:rFonts w:ascii="Times New Roman" w:eastAsia="Calibri" w:hAnsi="Times New Roman" w:cs="Times New Roman"/>
          <w:bCs/>
          <w:sz w:val="24"/>
          <w:szCs w:val="24"/>
        </w:rPr>
        <w:t xml:space="preserve"> Федерального перечня учебников, рекомендованных Министерством образования и науки Российской Федерации к использованию в образовательном процессе в общеобразовательных учреждениях на 2014/2015 учебный год. </w:t>
      </w:r>
    </w:p>
    <w:p w:rsidR="00F34CD7" w:rsidRPr="0078172E" w:rsidRDefault="00F34CD7" w:rsidP="0078172E">
      <w:pPr>
        <w:ind w:firstLine="92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8172E">
        <w:rPr>
          <w:rFonts w:ascii="Times New Roman" w:eastAsia="Calibri" w:hAnsi="Times New Roman" w:cs="Times New Roman"/>
          <w:bCs/>
          <w:sz w:val="24"/>
          <w:szCs w:val="24"/>
        </w:rPr>
        <w:t xml:space="preserve">Рабочая программа разработана в целях конкретизации содержания образовательного стандарта по данной образовательной области с учётом </w:t>
      </w:r>
      <w:proofErr w:type="spellStart"/>
      <w:r w:rsidRPr="0078172E">
        <w:rPr>
          <w:rFonts w:ascii="Times New Roman" w:eastAsia="Calibri" w:hAnsi="Times New Roman" w:cs="Times New Roman"/>
          <w:bCs/>
          <w:sz w:val="24"/>
          <w:szCs w:val="24"/>
        </w:rPr>
        <w:t>межпредметных</w:t>
      </w:r>
      <w:proofErr w:type="spellEnd"/>
      <w:r w:rsidRPr="0078172E">
        <w:rPr>
          <w:rFonts w:ascii="Times New Roman" w:eastAsia="Calibri" w:hAnsi="Times New Roman" w:cs="Times New Roman"/>
          <w:bCs/>
          <w:sz w:val="24"/>
          <w:szCs w:val="24"/>
        </w:rPr>
        <w:t xml:space="preserve"> и </w:t>
      </w:r>
      <w:proofErr w:type="spellStart"/>
      <w:r w:rsidRPr="0078172E">
        <w:rPr>
          <w:rFonts w:ascii="Times New Roman" w:eastAsia="Calibri" w:hAnsi="Times New Roman" w:cs="Times New Roman"/>
          <w:bCs/>
          <w:sz w:val="24"/>
          <w:szCs w:val="24"/>
        </w:rPr>
        <w:t>внутрипредметных</w:t>
      </w:r>
      <w:proofErr w:type="spellEnd"/>
      <w:r w:rsidRPr="0078172E">
        <w:rPr>
          <w:rFonts w:ascii="Times New Roman" w:eastAsia="Calibri" w:hAnsi="Times New Roman" w:cs="Times New Roman"/>
          <w:bCs/>
          <w:sz w:val="24"/>
          <w:szCs w:val="24"/>
        </w:rPr>
        <w:t xml:space="preserve"> связей, логики учебного процесса по литературному чтению, возрастных особенностей младших школьников. Логика изложения и содержание программы полностью соответствует требованиям Федерального государственного образовательного стандарта начального общего образования по изобразительному искусству.</w:t>
      </w:r>
    </w:p>
    <w:p w:rsidR="00F34CD7" w:rsidRPr="0078172E" w:rsidRDefault="00F34CD7" w:rsidP="0078172E">
      <w:pPr>
        <w:ind w:firstLine="9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Согласно годовому календарному графику</w:t>
      </w:r>
      <w:r w:rsidR="000561DA" w:rsidRPr="0078172E">
        <w:rPr>
          <w:rFonts w:ascii="Times New Roman" w:eastAsia="Calibri" w:hAnsi="Times New Roman" w:cs="Times New Roman"/>
          <w:sz w:val="24"/>
          <w:szCs w:val="24"/>
        </w:rPr>
        <w:t xml:space="preserve"> в 1-м классе 33 учебные недели.</w:t>
      </w: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561DA" w:rsidRPr="0078172E" w:rsidRDefault="000561DA" w:rsidP="0078172E">
      <w:pPr>
        <w:ind w:firstLine="9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Целевым ориентиром воспитательной работы Вятской православной гимназии является создание благоприятных условий для усвоения школьниками социально значимых знаний – знаний основных норм и традиций того общества, в котором они живут. В рамках школьного урока достижение поставленной цели воспитания реализуется </w:t>
      </w:r>
      <w:proofErr w:type="gramStart"/>
      <w:r w:rsidRPr="0078172E">
        <w:rPr>
          <w:rFonts w:ascii="Times New Roman" w:eastAsia="Calibri" w:hAnsi="Times New Roman" w:cs="Times New Roman"/>
          <w:sz w:val="24"/>
          <w:szCs w:val="24"/>
        </w:rPr>
        <w:t>через</w:t>
      </w:r>
      <w:proofErr w:type="gramEnd"/>
      <w:r w:rsidRPr="0078172E">
        <w:rPr>
          <w:rFonts w:ascii="Times New Roman" w:eastAsia="Calibri" w:hAnsi="Times New Roman" w:cs="Times New Roman"/>
          <w:sz w:val="24"/>
          <w:szCs w:val="24"/>
        </w:rPr>
        <w:t>:</w:t>
      </w:r>
    </w:p>
    <w:p w:rsidR="000561DA" w:rsidRPr="0078172E" w:rsidRDefault="000561DA" w:rsidP="0078172E">
      <w:pPr>
        <w:numPr>
          <w:ilvl w:val="0"/>
          <w:numId w:val="1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использование воспитательных возможностей содержания учебного предмета: демонстрацию примеров ответственного, гражданского поведения, проявления человеколюбия и добросердечности; подбор соответствующих текстов для чтения, задач для решения, проблемных ситуаций для обсуждения в классе;</w:t>
      </w:r>
    </w:p>
    <w:p w:rsidR="000561DA" w:rsidRPr="0078172E" w:rsidRDefault="000561DA" w:rsidP="0078172E">
      <w:pPr>
        <w:numPr>
          <w:ilvl w:val="0"/>
          <w:numId w:val="1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</w:t>
      </w:r>
    </w:p>
    <w:p w:rsidR="000561DA" w:rsidRPr="0078172E" w:rsidRDefault="000561DA" w:rsidP="0078172E">
      <w:pPr>
        <w:numPr>
          <w:ilvl w:val="0"/>
          <w:numId w:val="1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установление доверительных отношений между учителем и его учениками, способствующих позитивному восприятию учащимися требований и просьб учителя, </w:t>
      </w:r>
      <w:r w:rsidRPr="0078172E">
        <w:rPr>
          <w:rFonts w:ascii="Times New Roman" w:eastAsia="Calibri" w:hAnsi="Times New Roman" w:cs="Times New Roman"/>
          <w:sz w:val="24"/>
          <w:szCs w:val="24"/>
        </w:rPr>
        <w:lastRenderedPageBreak/>
        <w:t>привлечению их внимания к обсуждаемой на уроке информации, активизации их познавательной деятельности;</w:t>
      </w:r>
    </w:p>
    <w:p w:rsidR="000561DA" w:rsidRPr="0078172E" w:rsidRDefault="000561DA" w:rsidP="0078172E">
      <w:pPr>
        <w:numPr>
          <w:ilvl w:val="0"/>
          <w:numId w:val="1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</w:r>
    </w:p>
    <w:p w:rsidR="000561DA" w:rsidRPr="0078172E" w:rsidRDefault="000561DA" w:rsidP="0078172E">
      <w:pPr>
        <w:numPr>
          <w:ilvl w:val="0"/>
          <w:numId w:val="1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применение на уроке интерактивных форм работы учащихся, наиболее эффективных на разных ступенях образования;</w:t>
      </w:r>
    </w:p>
    <w:p w:rsidR="000561DA" w:rsidRPr="0078172E" w:rsidRDefault="000561DA" w:rsidP="0078172E">
      <w:pPr>
        <w:numPr>
          <w:ilvl w:val="0"/>
          <w:numId w:val="1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 включение в урок элементов проектно-исследовательской деятельности, что дает школьникам возможность приобрести навык самостоятельного решения теоретической проблемы, навык генерирования и оформления собственных идей, навык публичного выступления перед аудиторией, аргументирования и отстаивания своей точки зрения.</w:t>
      </w:r>
    </w:p>
    <w:p w:rsidR="000561DA" w:rsidRPr="0078172E" w:rsidRDefault="000561DA" w:rsidP="0078172E">
      <w:pPr>
        <w:ind w:firstLine="9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Воспитывающий потенциал урока реализуется через подбор воспитывающего содержания материала, в основе которого лежат базовые национальные ценности: патриотизм, социальная солидарность, гражданственность, семья, труд и творчество, наука, традиционные российские религии, искусство и литература, природа, человечество.</w:t>
      </w:r>
    </w:p>
    <w:p w:rsidR="00F34CD7" w:rsidRPr="0078172E" w:rsidRDefault="00F34CD7" w:rsidP="0078172E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172E">
        <w:rPr>
          <w:rFonts w:ascii="Times New Roman" w:eastAsia="Calibri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F34CD7" w:rsidRPr="0078172E" w:rsidRDefault="00F34CD7" w:rsidP="0078172E">
      <w:pPr>
        <w:shd w:val="clear" w:color="auto" w:fill="FFFFFF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Цель </w:t>
      </w: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учебного предмета «Изобразительное искусство» в общеобразовательной школе — формирование художественной культуры учащихся как неотъемлемой части культуры духовной, т. е. культуры </w:t>
      </w:r>
      <w:proofErr w:type="spellStart"/>
      <w:r w:rsidRPr="0078172E">
        <w:rPr>
          <w:rFonts w:ascii="Times New Roman" w:eastAsia="Calibri" w:hAnsi="Times New Roman" w:cs="Times New Roman"/>
          <w:sz w:val="24"/>
          <w:szCs w:val="24"/>
        </w:rPr>
        <w:t>мироотношений</w:t>
      </w:r>
      <w:proofErr w:type="spellEnd"/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</w:t>
      </w:r>
      <w:proofErr w:type="gramStart"/>
      <w:r w:rsidRPr="0078172E">
        <w:rPr>
          <w:rFonts w:ascii="Times New Roman" w:eastAsia="Calibri" w:hAnsi="Times New Roman" w:cs="Times New Roman"/>
          <w:sz w:val="24"/>
          <w:szCs w:val="24"/>
        </w:rPr>
        <w:t>прекрасное</w:t>
      </w:r>
      <w:proofErr w:type="gramEnd"/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 и безобразное в жизни и искусстве, т. е. зоркости души ребенка. </w:t>
      </w:r>
    </w:p>
    <w:p w:rsidR="00F34CD7" w:rsidRPr="0078172E" w:rsidRDefault="00F34CD7" w:rsidP="0078172E">
      <w:pPr>
        <w:shd w:val="clear" w:color="auto" w:fill="FFFFFF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В основу программы положены идеи и положения Федерального государственного образовательного стандарта начального общего образования и Концепции духовно-нравственного развития и воспитания личности гражданина России.</w:t>
      </w:r>
      <w:r w:rsidR="000561DA" w:rsidRPr="0078172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34CD7" w:rsidRPr="0078172E" w:rsidRDefault="00F34CD7" w:rsidP="0078172E">
      <w:pPr>
        <w:shd w:val="clear" w:color="auto" w:fill="FFFFFF"/>
        <w:ind w:firstLine="694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Курс разработан как </w:t>
      </w:r>
      <w:r w:rsidRPr="0078172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целостная система введения в художественную культуру </w:t>
      </w:r>
      <w:r w:rsidRPr="0078172E">
        <w:rPr>
          <w:rFonts w:ascii="Times New Roman" w:eastAsia="Calibri" w:hAnsi="Times New Roman" w:cs="Times New Roman"/>
          <w:sz w:val="24"/>
          <w:szCs w:val="24"/>
        </w:rPr>
        <w:t>и включает в себя на единой основе изучение всех основных видов пространственных (пластических) искусств: изобразительных — живопись, графика, скульптура; конструктивных — архитектура, дизайн; различных видов декоративно-прикладного искусства, народного искусства  —   традиционного крестьянского и народных промыслов, а также постижение роли   художника    в синтетических (экранных) искусствах — искусстве книги, театре, кино и т.д.</w:t>
      </w:r>
      <w:proofErr w:type="gramEnd"/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 Они изучаются в контексте взаимодействия с другими искусствами, а также в контексте конкретных связей с жизнью общества и человека. </w:t>
      </w:r>
    </w:p>
    <w:p w:rsidR="00F34CD7" w:rsidRPr="0078172E" w:rsidRDefault="00F34CD7" w:rsidP="0078172E">
      <w:pPr>
        <w:shd w:val="clear" w:color="auto" w:fill="FFFFFF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Систематизирующим методом является </w:t>
      </w:r>
      <w:r w:rsidRPr="0078172E">
        <w:rPr>
          <w:rFonts w:ascii="Times New Roman" w:eastAsia="Calibri" w:hAnsi="Times New Roman" w:cs="Times New Roman"/>
          <w:b/>
          <w:iCs/>
          <w:sz w:val="24"/>
          <w:szCs w:val="24"/>
        </w:rPr>
        <w:t>выделение трех основных видов художественной деятельности</w:t>
      </w:r>
      <w:r w:rsidRPr="0078172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78172E">
        <w:rPr>
          <w:rFonts w:ascii="Times New Roman" w:eastAsia="Calibri" w:hAnsi="Times New Roman" w:cs="Times New Roman"/>
          <w:sz w:val="24"/>
          <w:szCs w:val="24"/>
        </w:rPr>
        <w:t>для визуальных про</w:t>
      </w:r>
      <w:r w:rsidRPr="0078172E">
        <w:rPr>
          <w:rFonts w:ascii="Times New Roman" w:eastAsia="Calibri" w:hAnsi="Times New Roman" w:cs="Times New Roman"/>
          <w:sz w:val="24"/>
          <w:szCs w:val="24"/>
        </w:rPr>
        <w:softHyphen/>
        <w:t xml:space="preserve">странственных искусств: </w:t>
      </w:r>
    </w:p>
    <w:p w:rsidR="00F34CD7" w:rsidRPr="0078172E" w:rsidRDefault="00F34CD7" w:rsidP="0078172E">
      <w:pPr>
        <w:shd w:val="clear" w:color="auto" w:fill="FFFFFF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—  </w:t>
      </w:r>
      <w:r w:rsidRPr="0078172E">
        <w:rPr>
          <w:rFonts w:ascii="Times New Roman" w:eastAsia="Calibri" w:hAnsi="Times New Roman" w:cs="Times New Roman"/>
          <w:i/>
          <w:iCs/>
          <w:sz w:val="24"/>
          <w:szCs w:val="24"/>
        </w:rPr>
        <w:t>изобразительная художественная деятельность;</w:t>
      </w:r>
    </w:p>
    <w:p w:rsidR="00F34CD7" w:rsidRPr="0078172E" w:rsidRDefault="00F34CD7" w:rsidP="0078172E">
      <w:pPr>
        <w:shd w:val="clear" w:color="auto" w:fill="FFFFFF"/>
        <w:tabs>
          <w:tab w:val="left" w:pos="648"/>
        </w:tabs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i/>
          <w:iCs/>
          <w:sz w:val="24"/>
          <w:szCs w:val="24"/>
        </w:rPr>
        <w:t>—  декоративная художественная деятельность;</w:t>
      </w:r>
    </w:p>
    <w:p w:rsidR="00F34CD7" w:rsidRPr="0078172E" w:rsidRDefault="00F34CD7" w:rsidP="0078172E">
      <w:pPr>
        <w:shd w:val="clear" w:color="auto" w:fill="FFFFFF"/>
        <w:tabs>
          <w:tab w:val="left" w:pos="648"/>
        </w:tabs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i/>
          <w:iCs/>
          <w:sz w:val="24"/>
          <w:szCs w:val="24"/>
        </w:rPr>
        <w:lastRenderedPageBreak/>
        <w:t>—  конструктивная художественная деятельность.</w:t>
      </w:r>
    </w:p>
    <w:p w:rsidR="00F34CD7" w:rsidRPr="0078172E" w:rsidRDefault="00F34CD7" w:rsidP="0078172E">
      <w:pPr>
        <w:shd w:val="clear" w:color="auto" w:fill="FFFFFF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Три способа художественного освоения действительности — изобразительный, декоративный и конструктивный — в начальной школе выступают для детей в качестве хорошо им понятных, интересных и доступных видов художественной деятельности: изображение, украшение, постройка. Постоянное практическое участие школьников в этих трех видах деятельности позволяет систематически приобщать их к миру искусства.</w:t>
      </w:r>
    </w:p>
    <w:p w:rsidR="00F34CD7" w:rsidRPr="0078172E" w:rsidRDefault="00F34CD7" w:rsidP="0078172E">
      <w:pPr>
        <w:shd w:val="clear" w:color="auto" w:fill="FFFFFF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Эти три вида художественной деятельности и являются основанием для деления визуально-пространственных искусств на виды: изобразительные искусства, конструктивные искусства, декоративно-прикладные искусства. Одновременно каждый из трех видов деятельности присутствует при создании любого произведения искусства и поэтому является основой для интеграции всего многообразия видов искусства в единую систему, членимую не по принципу перечисления видов искусства, а по принципу выделения того и иного вида художественной деятельности. Выделение принципа художественной деятельности акцентирует внимание не только на произведении искусства, но и на </w:t>
      </w:r>
      <w:r w:rsidRPr="0078172E">
        <w:rPr>
          <w:rFonts w:ascii="Times New Roman" w:eastAsia="Calibri" w:hAnsi="Times New Roman" w:cs="Times New Roman"/>
          <w:i/>
          <w:iCs/>
          <w:sz w:val="24"/>
          <w:szCs w:val="24"/>
        </w:rPr>
        <w:t>деятельности человека, на выявлении его связей с искусством в процессе ежедневной жизни.</w:t>
      </w:r>
    </w:p>
    <w:p w:rsidR="00F34CD7" w:rsidRPr="0078172E" w:rsidRDefault="00F34CD7" w:rsidP="0078172E">
      <w:pPr>
        <w:shd w:val="clear" w:color="auto" w:fill="FFFFFF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Тематическая цельность и последовательность развития курса помогают обеспечить прозрачные эмоциональные контакты с искусством на каждом этапе обучения. Ребенок поднимается год за годом, урок за уроком по ступенькам познания личных связей со всем миром художественно-эмоциональной культуры.</w:t>
      </w:r>
    </w:p>
    <w:p w:rsidR="00F34CD7" w:rsidRPr="0078172E" w:rsidRDefault="00F34CD7" w:rsidP="0078172E">
      <w:pPr>
        <w:shd w:val="clear" w:color="auto" w:fill="FFFFFF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Предмет «Изобразительное искусство» предполагает сотворчество учителя и ученика; диалогичность; четкость поставленных задач и вариативность их решения; освоение традиций художественной культуры и импровизационный поиск личностно значимых смыслов.</w:t>
      </w:r>
    </w:p>
    <w:p w:rsidR="00F34CD7" w:rsidRPr="0078172E" w:rsidRDefault="00F34CD7" w:rsidP="0078172E">
      <w:pPr>
        <w:shd w:val="clear" w:color="auto" w:fill="FFFFFF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Основные </w:t>
      </w:r>
      <w:r w:rsidRPr="0078172E">
        <w:rPr>
          <w:rFonts w:ascii="Times New Roman" w:eastAsia="Calibri" w:hAnsi="Times New Roman" w:cs="Times New Roman"/>
          <w:b/>
          <w:sz w:val="24"/>
          <w:szCs w:val="24"/>
        </w:rPr>
        <w:t>виды учебной деятельности</w:t>
      </w: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 — практическая художественно-творческая деятельность ученика и восприятие красоты окружающего мира и произведений искусства.</w:t>
      </w:r>
    </w:p>
    <w:p w:rsidR="00F34CD7" w:rsidRPr="0078172E" w:rsidRDefault="00F34CD7" w:rsidP="0078172E">
      <w:pPr>
        <w:shd w:val="clear" w:color="auto" w:fill="FFFFFF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b/>
          <w:sz w:val="24"/>
          <w:szCs w:val="24"/>
        </w:rPr>
        <w:t>Практическая художественно-творческая деятельность</w:t>
      </w: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 (ребенок выступает в роли художника) и </w:t>
      </w:r>
      <w:r w:rsidRPr="0078172E">
        <w:rPr>
          <w:rFonts w:ascii="Times New Roman" w:eastAsia="Calibri" w:hAnsi="Times New Roman" w:cs="Times New Roman"/>
          <w:b/>
          <w:sz w:val="24"/>
          <w:szCs w:val="24"/>
        </w:rPr>
        <w:t>деятельность по восприятию искусства</w:t>
      </w: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 (ребенок выступает в роли зрителя, осваивая опыт художественной культуры) имеют творческий характер. </w:t>
      </w:r>
      <w:proofErr w:type="gramStart"/>
      <w:r w:rsidRPr="0078172E">
        <w:rPr>
          <w:rFonts w:ascii="Times New Roman" w:eastAsia="Calibri" w:hAnsi="Times New Roman" w:cs="Times New Roman"/>
          <w:sz w:val="24"/>
          <w:szCs w:val="24"/>
        </w:rPr>
        <w:t>Учащиеся осваивают различные художественные материалы (гуашь и акварель, карандаши, мелки, уголь, пастель, пластилин, глина, различные виды бумаги, ткани, природные материалы), инструменты (кисти, стеки, ножницы и т. д.), а также художественные техники (аппликация, коллаж, монотипия, лепка, бумажная пластика и др.).</w:t>
      </w:r>
      <w:proofErr w:type="gramEnd"/>
    </w:p>
    <w:p w:rsidR="00F34CD7" w:rsidRPr="0078172E" w:rsidRDefault="00F34CD7" w:rsidP="0078172E">
      <w:pPr>
        <w:shd w:val="clear" w:color="auto" w:fill="FFFFFF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Одна из задач — </w:t>
      </w:r>
      <w:r w:rsidRPr="0078172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постоянная смена художественных материалов, </w:t>
      </w: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овладение их выразительными возможностями. </w:t>
      </w:r>
      <w:r w:rsidRPr="0078172E">
        <w:rPr>
          <w:rFonts w:ascii="Times New Roman" w:eastAsia="Calibri" w:hAnsi="Times New Roman" w:cs="Times New Roman"/>
          <w:b/>
          <w:sz w:val="24"/>
          <w:szCs w:val="24"/>
        </w:rPr>
        <w:t>Многообразие видов деятельности</w:t>
      </w: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 стимулирует интерес учеников к предмету, изучению искусства и является необходимым условием формирования личности каждого.</w:t>
      </w:r>
    </w:p>
    <w:p w:rsidR="00F34CD7" w:rsidRPr="0078172E" w:rsidRDefault="00F34CD7" w:rsidP="0078172E">
      <w:pPr>
        <w:shd w:val="clear" w:color="auto" w:fill="FFFFFF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b/>
          <w:sz w:val="24"/>
          <w:szCs w:val="24"/>
        </w:rPr>
        <w:t>Восприятие произведений искусства</w:t>
      </w: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 предполагает развитие специальных навыков, развитие чувств, а также овладение образным языком искусства. Только в </w:t>
      </w:r>
      <w:r w:rsidRPr="0078172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единстве восприятия произведений искусства и собственной творческой практической работы происходит формирование образного художественного мышления детей. </w:t>
      </w:r>
    </w:p>
    <w:p w:rsidR="00F34CD7" w:rsidRPr="0078172E" w:rsidRDefault="00F34CD7" w:rsidP="0078172E">
      <w:pPr>
        <w:shd w:val="clear" w:color="auto" w:fill="FFFFFF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Особым видом деятельности учащихся является выполнение творческих проектов и презентаций. Для этого необходима работа со словарями, поиск разнообразной художественной информации в Интернете.</w:t>
      </w:r>
    </w:p>
    <w:p w:rsidR="00F34CD7" w:rsidRPr="0078172E" w:rsidRDefault="00F34CD7" w:rsidP="0078172E">
      <w:pPr>
        <w:shd w:val="clear" w:color="auto" w:fill="FFFFFF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b/>
          <w:sz w:val="24"/>
          <w:szCs w:val="24"/>
        </w:rPr>
        <w:t>Развитие художественно-образного мышления</w:t>
      </w: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 учащихся строится на единстве двух его основ:</w:t>
      </w:r>
      <w:r w:rsidRPr="0078172E">
        <w:rPr>
          <w:rFonts w:ascii="Times New Roman" w:eastAsia="Calibri" w:hAnsi="Times New Roman" w:cs="Times New Roman"/>
          <w:i/>
          <w:sz w:val="24"/>
          <w:szCs w:val="24"/>
        </w:rPr>
        <w:t xml:space="preserve"> развитие наблюдательности</w:t>
      </w: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, т.е. умения вглядываться в явления жизни, и </w:t>
      </w:r>
      <w:r w:rsidRPr="0078172E">
        <w:rPr>
          <w:rFonts w:ascii="Times New Roman" w:eastAsia="Calibri" w:hAnsi="Times New Roman" w:cs="Times New Roman"/>
          <w:i/>
          <w:sz w:val="24"/>
          <w:szCs w:val="24"/>
        </w:rPr>
        <w:t>развитие фантазии</w:t>
      </w:r>
      <w:r w:rsidRPr="0078172E">
        <w:rPr>
          <w:rFonts w:ascii="Times New Roman" w:eastAsia="Calibri" w:hAnsi="Times New Roman" w:cs="Times New Roman"/>
          <w:sz w:val="24"/>
          <w:szCs w:val="24"/>
        </w:rPr>
        <w:t>, т. е. способности на основе развитой наблюдательности строить художественный образ, выражая свое отношение к реальности.</w:t>
      </w:r>
    </w:p>
    <w:p w:rsidR="00F34CD7" w:rsidRPr="0078172E" w:rsidRDefault="00F34CD7" w:rsidP="0078172E">
      <w:pPr>
        <w:shd w:val="clear" w:color="auto" w:fill="FFFFFF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Наблюдение и переживание окружающей реальности, а также способность к осознанию своих собственных переживаний, своего внутреннего мира являются важными условиями освоения детьми материала курса. Конечная </w:t>
      </w:r>
      <w:r w:rsidRPr="0078172E">
        <w:rPr>
          <w:rFonts w:ascii="Times New Roman" w:eastAsia="Calibri" w:hAnsi="Times New Roman" w:cs="Times New Roman"/>
          <w:b/>
          <w:sz w:val="24"/>
          <w:szCs w:val="24"/>
        </w:rPr>
        <w:t>цель</w:t>
      </w: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 — </w:t>
      </w:r>
      <w:r w:rsidRPr="0078172E">
        <w:rPr>
          <w:rFonts w:ascii="Times New Roman" w:eastAsia="Calibri" w:hAnsi="Times New Roman" w:cs="Times New Roman"/>
          <w:b/>
          <w:sz w:val="24"/>
          <w:szCs w:val="24"/>
        </w:rPr>
        <w:t>духовное развитие личности,</w:t>
      </w: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 т. е. формирование у ребенка способности самостоятельного видения мира, размышления о нем, выражения своего отношения на основе освоения опыта художественной культуры.</w:t>
      </w:r>
    </w:p>
    <w:p w:rsidR="00F34CD7" w:rsidRPr="0078172E" w:rsidRDefault="00F34CD7" w:rsidP="0078172E">
      <w:pPr>
        <w:shd w:val="clear" w:color="auto" w:fill="FFFFFF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Восприятие произведений искусства и практические творческие задания, подчиненные общей задаче, создают условия для глубокого осознания и переживания каждой предложенной темы. Этому способствуют также соответствующая музыка и поэзия, </w:t>
      </w:r>
      <w:proofErr w:type="gramStart"/>
      <w:r w:rsidRPr="0078172E">
        <w:rPr>
          <w:rFonts w:ascii="Times New Roman" w:eastAsia="Calibri" w:hAnsi="Times New Roman" w:cs="Times New Roman"/>
          <w:sz w:val="24"/>
          <w:szCs w:val="24"/>
        </w:rPr>
        <w:t>помогающие</w:t>
      </w:r>
      <w:proofErr w:type="gramEnd"/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 детям на уроке воспринимать и создавать заданный образ.</w:t>
      </w:r>
    </w:p>
    <w:p w:rsidR="00F34CD7" w:rsidRPr="0078172E" w:rsidRDefault="00F34CD7" w:rsidP="0078172E">
      <w:pPr>
        <w:shd w:val="clear" w:color="auto" w:fill="FFFFFF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Программа «Изобразительное искусство» предусматривает </w:t>
      </w:r>
      <w:r w:rsidRPr="0078172E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чередование уроков </w:t>
      </w:r>
      <w:r w:rsidRPr="0078172E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индивидуального</w:t>
      </w:r>
      <w:r w:rsidRPr="0078172E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Pr="0078172E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практического творчества </w:t>
      </w:r>
      <w:r w:rsidRPr="0078172E">
        <w:rPr>
          <w:rFonts w:ascii="Times New Roman" w:eastAsia="Calibri" w:hAnsi="Times New Roman" w:cs="Times New Roman"/>
          <w:b/>
          <w:sz w:val="24"/>
          <w:szCs w:val="24"/>
        </w:rPr>
        <w:t xml:space="preserve">учащихся </w:t>
      </w: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78172E">
        <w:rPr>
          <w:rFonts w:ascii="Times New Roman" w:eastAsia="Calibri" w:hAnsi="Times New Roman" w:cs="Times New Roman"/>
          <w:bCs/>
          <w:iCs/>
          <w:sz w:val="24"/>
          <w:szCs w:val="24"/>
        </w:rPr>
        <w:t>уроков</w:t>
      </w:r>
      <w:r w:rsidRPr="0078172E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 коллективной творческой деятельности.</w:t>
      </w:r>
    </w:p>
    <w:p w:rsidR="00F34CD7" w:rsidRPr="0078172E" w:rsidRDefault="00F34CD7" w:rsidP="0078172E">
      <w:pPr>
        <w:shd w:val="clear" w:color="auto" w:fill="FFFFFF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Коллективные формы работы могут быть разными: работа по группам; индивидуально-коллективная работ, когда каждый выполняет свою часть для общего панно или постройки. Совместная творческая деятельность учит детей договариваться, ставить и решать общие задачи, понимать друг друга, с уважением и интересом относиться к работе товарища, а общий положительный результат дает стимул для дальнейшего творчества и уверенность </w:t>
      </w:r>
      <w:r w:rsidRPr="0078172E">
        <w:rPr>
          <w:rFonts w:ascii="Times New Roman" w:eastAsia="Calibri" w:hAnsi="Times New Roman" w:cs="Times New Roman"/>
          <w:bCs/>
          <w:sz w:val="24"/>
          <w:szCs w:val="24"/>
        </w:rPr>
        <w:t xml:space="preserve">в </w:t>
      </w:r>
      <w:r w:rsidRPr="0078172E">
        <w:rPr>
          <w:rFonts w:ascii="Times New Roman" w:eastAsia="Calibri" w:hAnsi="Times New Roman" w:cs="Times New Roman"/>
          <w:sz w:val="24"/>
          <w:szCs w:val="24"/>
        </w:rPr>
        <w:t>своих силах. Чаще всего такая работа — это подведение итога какой-то большой темы и возможность более полного и многогранного ее раскрытия, когда усилия каждого, сложенные вместе, дают яркую и целостную картину.</w:t>
      </w:r>
    </w:p>
    <w:p w:rsidR="00F34CD7" w:rsidRPr="0078172E" w:rsidRDefault="00F34CD7" w:rsidP="0078172E">
      <w:pPr>
        <w:shd w:val="clear" w:color="auto" w:fill="FFFFFF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8172E">
        <w:rPr>
          <w:rFonts w:ascii="Times New Roman" w:eastAsia="Calibri" w:hAnsi="Times New Roman" w:cs="Times New Roman"/>
          <w:sz w:val="24"/>
          <w:szCs w:val="24"/>
        </w:rPr>
        <w:t>Художественная деятельность школьников на уроках находит разнообразные формы выражения: изображение на плоскости и в объеме (с натуры, по памяти, по представлению); декоративная и конструктивная работа; восприятие явлений действительности и произведений искусства; обсуждение работ товарищей, результатов коллективного творчества и индивидуальной работы на уроках; изучение художественного наследия; подбор иллюстративного материала к изучаемым темам;</w:t>
      </w:r>
      <w:proofErr w:type="gramEnd"/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 прослушивание музыкальных и литературных произведений (народных, классических, современных).</w:t>
      </w:r>
    </w:p>
    <w:p w:rsidR="00F34CD7" w:rsidRPr="0078172E" w:rsidRDefault="00F34CD7" w:rsidP="0078172E">
      <w:pPr>
        <w:shd w:val="clear" w:color="auto" w:fill="FFFFFF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Художественные знания, умения и навыки являются основным средством приобщения к художественной культуре. </w:t>
      </w:r>
      <w:proofErr w:type="gramStart"/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Средства художественной выразительности — форма, пропорции, пространство, </w:t>
      </w:r>
      <w:proofErr w:type="spellStart"/>
      <w:r w:rsidRPr="0078172E">
        <w:rPr>
          <w:rFonts w:ascii="Times New Roman" w:eastAsia="Calibri" w:hAnsi="Times New Roman" w:cs="Times New Roman"/>
          <w:sz w:val="24"/>
          <w:szCs w:val="24"/>
        </w:rPr>
        <w:t>светотональность</w:t>
      </w:r>
      <w:proofErr w:type="spellEnd"/>
      <w:r w:rsidRPr="0078172E">
        <w:rPr>
          <w:rFonts w:ascii="Times New Roman" w:eastAsia="Calibri" w:hAnsi="Times New Roman" w:cs="Times New Roman"/>
          <w:sz w:val="24"/>
          <w:szCs w:val="24"/>
        </w:rPr>
        <w:t>, цвет, линия, объем, фактура материала, ритм, композиция — осваиваются учащимися на всем протяжении обучения.</w:t>
      </w:r>
      <w:proofErr w:type="gramEnd"/>
    </w:p>
    <w:p w:rsidR="00F34CD7" w:rsidRPr="0078172E" w:rsidRDefault="00F34CD7" w:rsidP="0078172E">
      <w:pPr>
        <w:shd w:val="clear" w:color="auto" w:fill="FFFFFF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На уроках вводится игровая драматургия по изучаемой теме, прослеживаются связи с музыкой, литературой, историей, трудом. </w:t>
      </w:r>
    </w:p>
    <w:p w:rsidR="00F34CD7" w:rsidRPr="0078172E" w:rsidRDefault="00F34CD7" w:rsidP="0078172E">
      <w:pPr>
        <w:shd w:val="clear" w:color="auto" w:fill="FFFFFF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Систематическое освоение художественного наследия помогает осознавать искусство как духовную летопись человечества, как выражение отношения человека к природе, обществу, поиску истины. На протяжении всего курса обучения школьники знакомятся с выдающимися произведениями архитектуры, скульптуры, живописи, графики, декоративно-прикладного искусства, изучают классическое и народное искусство разных стран и эпох. Огромное  значение  имеет  познание  художественной  культуры  своего народа.</w:t>
      </w:r>
    </w:p>
    <w:p w:rsidR="00F34CD7" w:rsidRPr="0078172E" w:rsidRDefault="00F34CD7" w:rsidP="0078172E">
      <w:pPr>
        <w:shd w:val="clear" w:color="auto" w:fill="FFFFFF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b/>
          <w:sz w:val="24"/>
          <w:szCs w:val="24"/>
        </w:rPr>
        <w:t>Обсуждение детских работ</w:t>
      </w: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 с точки зрения их содержания, выра</w:t>
      </w:r>
      <w:r w:rsidRPr="0078172E">
        <w:rPr>
          <w:rFonts w:ascii="Times New Roman" w:eastAsia="Calibri" w:hAnsi="Times New Roman" w:cs="Times New Roman"/>
          <w:sz w:val="24"/>
          <w:szCs w:val="24"/>
        </w:rPr>
        <w:softHyphen/>
        <w:t>зительности, оригинальности активизирует внимание детей, формирует опыт творческого общения.</w:t>
      </w:r>
    </w:p>
    <w:p w:rsidR="00F34CD7" w:rsidRPr="0078172E" w:rsidRDefault="00F34CD7" w:rsidP="0078172E">
      <w:pPr>
        <w:shd w:val="clear" w:color="auto" w:fill="FFFFFF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Периодическая </w:t>
      </w:r>
      <w:r w:rsidRPr="0078172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организация выставок </w:t>
      </w: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дает детям возможность заново увидеть и оценить свои работы, ощутить радость успеха. Выполненные на уроках работы учащихся могут быть использованы как подарки для родных и друзей, могут применяться в оформлении школы. </w:t>
      </w:r>
    </w:p>
    <w:p w:rsidR="00F34CD7" w:rsidRPr="0078172E" w:rsidRDefault="00F34CD7" w:rsidP="0078172E">
      <w:pPr>
        <w:shd w:val="clear" w:color="auto" w:fill="FFFFFF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172E">
        <w:rPr>
          <w:rFonts w:ascii="Times New Roman" w:eastAsia="Calibri" w:hAnsi="Times New Roman" w:cs="Times New Roman"/>
          <w:b/>
          <w:sz w:val="24"/>
          <w:szCs w:val="24"/>
        </w:rPr>
        <w:t>Ценностные ориентиры содержания курса.</w:t>
      </w:r>
    </w:p>
    <w:p w:rsidR="00F34CD7" w:rsidRPr="0078172E" w:rsidRDefault="00F34CD7" w:rsidP="0078172E">
      <w:pPr>
        <w:shd w:val="clear" w:color="auto" w:fill="FFFFFF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Приоритетная цель художественного образования в школе </w:t>
      </w:r>
      <w:proofErr w:type="gramStart"/>
      <w:r w:rsidRPr="0078172E">
        <w:rPr>
          <w:rFonts w:ascii="Times New Roman" w:eastAsia="Calibri" w:hAnsi="Times New Roman" w:cs="Times New Roman"/>
          <w:sz w:val="24"/>
          <w:szCs w:val="24"/>
        </w:rPr>
        <w:t>—</w:t>
      </w:r>
      <w:r w:rsidRPr="0078172E">
        <w:rPr>
          <w:rFonts w:ascii="Times New Roman" w:eastAsia="Calibri" w:hAnsi="Times New Roman" w:cs="Times New Roman"/>
          <w:b/>
          <w:sz w:val="24"/>
          <w:szCs w:val="24"/>
        </w:rPr>
        <w:t>д</w:t>
      </w:r>
      <w:proofErr w:type="gramEnd"/>
      <w:r w:rsidRPr="0078172E">
        <w:rPr>
          <w:rFonts w:ascii="Times New Roman" w:eastAsia="Calibri" w:hAnsi="Times New Roman" w:cs="Times New Roman"/>
          <w:b/>
          <w:sz w:val="24"/>
          <w:szCs w:val="24"/>
        </w:rPr>
        <w:t xml:space="preserve">уховно-нравственное развитие </w:t>
      </w:r>
      <w:r w:rsidRPr="0078172E">
        <w:rPr>
          <w:rFonts w:ascii="Times New Roman" w:eastAsia="Calibri" w:hAnsi="Times New Roman" w:cs="Times New Roman"/>
          <w:sz w:val="24"/>
          <w:szCs w:val="24"/>
        </w:rPr>
        <w:t>ребенка, т. е. формирова</w:t>
      </w:r>
      <w:r w:rsidRPr="0078172E">
        <w:rPr>
          <w:rFonts w:ascii="Times New Roman" w:eastAsia="Calibri" w:hAnsi="Times New Roman" w:cs="Times New Roman"/>
          <w:sz w:val="24"/>
          <w:szCs w:val="24"/>
        </w:rPr>
        <w:softHyphen/>
        <w:t>ние у него качеств, отвечающих представлениям об истинной че</w:t>
      </w:r>
      <w:r w:rsidRPr="0078172E">
        <w:rPr>
          <w:rFonts w:ascii="Times New Roman" w:eastAsia="Calibri" w:hAnsi="Times New Roman" w:cs="Times New Roman"/>
          <w:sz w:val="24"/>
          <w:szCs w:val="24"/>
        </w:rPr>
        <w:softHyphen/>
        <w:t xml:space="preserve">ловечности, о доброте и культурной полноценности в восприятии мира. </w:t>
      </w:r>
    </w:p>
    <w:p w:rsidR="00F34CD7" w:rsidRPr="0078172E" w:rsidRDefault="00F34CD7" w:rsidP="0078172E">
      <w:pPr>
        <w:shd w:val="clear" w:color="auto" w:fill="FFFFFF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8172E">
        <w:rPr>
          <w:rFonts w:ascii="Times New Roman" w:eastAsia="Calibri" w:hAnsi="Times New Roman" w:cs="Times New Roman"/>
          <w:sz w:val="24"/>
          <w:szCs w:val="24"/>
        </w:rPr>
        <w:t>Культуросозидающая</w:t>
      </w:r>
      <w:proofErr w:type="spellEnd"/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 роль программы состоит также в вос</w:t>
      </w:r>
      <w:r w:rsidRPr="0078172E">
        <w:rPr>
          <w:rFonts w:ascii="Times New Roman" w:eastAsia="Calibri" w:hAnsi="Times New Roman" w:cs="Times New Roman"/>
          <w:sz w:val="24"/>
          <w:szCs w:val="24"/>
        </w:rPr>
        <w:softHyphen/>
        <w:t xml:space="preserve">питании </w:t>
      </w:r>
      <w:r w:rsidRPr="0078172E">
        <w:rPr>
          <w:rFonts w:ascii="Times New Roman" w:eastAsia="Calibri" w:hAnsi="Times New Roman" w:cs="Times New Roman"/>
          <w:b/>
          <w:sz w:val="24"/>
          <w:szCs w:val="24"/>
        </w:rPr>
        <w:t>гражданственности и патриотизма</w:t>
      </w: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. Прежде всего ребенок постигает искусство своей Родины, а потом знакомиться с искусством других народов. </w:t>
      </w:r>
    </w:p>
    <w:p w:rsidR="00F34CD7" w:rsidRPr="0078172E" w:rsidRDefault="00F34CD7" w:rsidP="0078172E">
      <w:pPr>
        <w:shd w:val="clear" w:color="auto" w:fill="FFFFFF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В основу программы положен принцип «от родного порога в мир общечеловеческой культуры». Россия — часть многообразного и целостного мира. Ребенок шаг за шагом открывает </w:t>
      </w:r>
      <w:r w:rsidRPr="0078172E">
        <w:rPr>
          <w:rFonts w:ascii="Times New Roman" w:eastAsia="Calibri" w:hAnsi="Times New Roman" w:cs="Times New Roman"/>
          <w:b/>
          <w:sz w:val="24"/>
          <w:szCs w:val="24"/>
        </w:rPr>
        <w:t>многообразие культур разных народов</w:t>
      </w: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 и ценностные связи, объединяющие всех людей планеты. Природа и жизнь являются базисом формируемого </w:t>
      </w:r>
      <w:proofErr w:type="spellStart"/>
      <w:r w:rsidRPr="0078172E">
        <w:rPr>
          <w:rFonts w:ascii="Times New Roman" w:eastAsia="Calibri" w:hAnsi="Times New Roman" w:cs="Times New Roman"/>
          <w:sz w:val="24"/>
          <w:szCs w:val="24"/>
        </w:rPr>
        <w:t>мироотношения</w:t>
      </w:r>
      <w:proofErr w:type="spellEnd"/>
      <w:r w:rsidRPr="0078172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34CD7" w:rsidRPr="0078172E" w:rsidRDefault="00F34CD7" w:rsidP="0078172E">
      <w:pPr>
        <w:shd w:val="clear" w:color="auto" w:fill="FFFFFF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b/>
          <w:sz w:val="24"/>
          <w:szCs w:val="24"/>
        </w:rPr>
        <w:t>Связи искусства с жизнью человека</w:t>
      </w:r>
      <w:r w:rsidRPr="0078172E">
        <w:rPr>
          <w:rFonts w:ascii="Times New Roman" w:eastAsia="Calibri" w:hAnsi="Times New Roman" w:cs="Times New Roman"/>
          <w:sz w:val="24"/>
          <w:szCs w:val="24"/>
        </w:rPr>
        <w:t>, роль искусства в повсед</w:t>
      </w:r>
      <w:r w:rsidRPr="0078172E">
        <w:rPr>
          <w:rFonts w:ascii="Times New Roman" w:eastAsia="Calibri" w:hAnsi="Times New Roman" w:cs="Times New Roman"/>
          <w:sz w:val="24"/>
          <w:szCs w:val="24"/>
        </w:rPr>
        <w:softHyphen/>
        <w:t>невном его бытии, в жизни общества, значение искусства в раз</w:t>
      </w:r>
      <w:r w:rsidRPr="0078172E">
        <w:rPr>
          <w:rFonts w:ascii="Times New Roman" w:eastAsia="Calibri" w:hAnsi="Times New Roman" w:cs="Times New Roman"/>
          <w:sz w:val="24"/>
          <w:szCs w:val="24"/>
        </w:rPr>
        <w:softHyphen/>
        <w:t xml:space="preserve">витии каждого ребенка — </w:t>
      </w:r>
      <w:r w:rsidRPr="0078172E">
        <w:rPr>
          <w:rFonts w:ascii="Times New Roman" w:eastAsia="Calibri" w:hAnsi="Times New Roman" w:cs="Times New Roman"/>
          <w:bCs/>
          <w:sz w:val="24"/>
          <w:szCs w:val="24"/>
        </w:rPr>
        <w:t>главный смысловой стержень курса</w:t>
      </w:r>
      <w:r w:rsidRPr="0078172E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:rsidR="00F34CD7" w:rsidRPr="0078172E" w:rsidRDefault="00F34CD7" w:rsidP="0078172E">
      <w:pPr>
        <w:shd w:val="clear" w:color="auto" w:fill="FFFFFF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Программа построена так, чтобы дать школьникам ясные представления о системе взаимодействия искусства с жизнью. Предусматривается широкое привлечение жизненного опыта детей, примеров из окружающей действительности. Работа на основе наблюдения и эстетического переживания окружающей реальности является важным </w:t>
      </w:r>
      <w:r w:rsidRPr="0078172E">
        <w:rPr>
          <w:rFonts w:ascii="Times New Roman" w:eastAsia="Calibri" w:hAnsi="Times New Roman" w:cs="Times New Roman"/>
          <w:sz w:val="24"/>
          <w:szCs w:val="24"/>
        </w:rPr>
        <w:lastRenderedPageBreak/>
        <w:t>условием освоения детьми программного материала. Стремление к выражению своего отношения к действительности должно служить источником развития образного мышления.</w:t>
      </w:r>
    </w:p>
    <w:p w:rsidR="00F34CD7" w:rsidRPr="0078172E" w:rsidRDefault="00F34CD7" w:rsidP="0078172E">
      <w:pPr>
        <w:shd w:val="clear" w:color="auto" w:fill="FFFFFF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Одна из главных задач курса — развитие у ребенка </w:t>
      </w:r>
      <w:r w:rsidRPr="0078172E">
        <w:rPr>
          <w:rFonts w:ascii="Times New Roman" w:eastAsia="Calibri" w:hAnsi="Times New Roman" w:cs="Times New Roman"/>
          <w:b/>
          <w:sz w:val="24"/>
          <w:szCs w:val="24"/>
        </w:rPr>
        <w:t>интереса к внутреннему миру человека</w:t>
      </w: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, способности углубления в себя, осознания своих внутренних переживаний. Это является залогом развития </w:t>
      </w:r>
      <w:r w:rsidRPr="0078172E">
        <w:rPr>
          <w:rFonts w:ascii="Times New Roman" w:eastAsia="Calibri" w:hAnsi="Times New Roman" w:cs="Times New Roman"/>
          <w:b/>
          <w:sz w:val="24"/>
          <w:szCs w:val="24"/>
        </w:rPr>
        <w:t>способности сопереживани</w:t>
      </w:r>
      <w:r w:rsidRPr="0078172E">
        <w:rPr>
          <w:rFonts w:ascii="Times New Roman" w:eastAsia="Calibri" w:hAnsi="Times New Roman" w:cs="Times New Roman"/>
          <w:sz w:val="24"/>
          <w:szCs w:val="24"/>
        </w:rPr>
        <w:t>я.</w:t>
      </w:r>
    </w:p>
    <w:p w:rsidR="00F34CD7" w:rsidRPr="0078172E" w:rsidRDefault="00F34CD7" w:rsidP="0078172E">
      <w:pPr>
        <w:shd w:val="clear" w:color="auto" w:fill="FFFFFF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Любая тема по искусству должна быть не просто изучена, а прожита, т.е. пропущена через чувства ученика, а это возможно лишь в </w:t>
      </w:r>
      <w:proofErr w:type="spellStart"/>
      <w:r w:rsidRPr="0078172E">
        <w:rPr>
          <w:rFonts w:ascii="Times New Roman" w:eastAsia="Calibri" w:hAnsi="Times New Roman" w:cs="Times New Roman"/>
          <w:sz w:val="24"/>
          <w:szCs w:val="24"/>
        </w:rPr>
        <w:t>деятельностной</w:t>
      </w:r>
      <w:proofErr w:type="spellEnd"/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 форме, </w:t>
      </w:r>
      <w:r w:rsidRPr="0078172E">
        <w:rPr>
          <w:rFonts w:ascii="Times New Roman" w:eastAsia="Calibri" w:hAnsi="Times New Roman" w:cs="Times New Roman"/>
          <w:b/>
          <w:sz w:val="24"/>
          <w:szCs w:val="24"/>
        </w:rPr>
        <w:t>в форме личного</w:t>
      </w: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8172E">
        <w:rPr>
          <w:rFonts w:ascii="Times New Roman" w:eastAsia="Calibri" w:hAnsi="Times New Roman" w:cs="Times New Roman"/>
          <w:b/>
          <w:sz w:val="24"/>
          <w:szCs w:val="24"/>
        </w:rPr>
        <w:t>творческого опыта.</w:t>
      </w: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 Только тогда, знания и умения по искусству становятся личностно значимыми, связываются с реальной жизнью и эмоционально окрашиваются, происходит развитие личности ребенка, формируется его ценностное отношение к миру.</w:t>
      </w:r>
    </w:p>
    <w:p w:rsidR="00F34CD7" w:rsidRPr="0078172E" w:rsidRDefault="00F34CD7" w:rsidP="0078172E">
      <w:pPr>
        <w:shd w:val="clear" w:color="auto" w:fill="FFFFFF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Особый характер художественной информации нельзя адекватно передать словами. Эмоционально-ценностный, чувственный опыт, выраженный в искусстве, можно постичь только через собственное переживание — </w:t>
      </w:r>
      <w:r w:rsidRPr="0078172E">
        <w:rPr>
          <w:rFonts w:ascii="Times New Roman" w:eastAsia="Calibri" w:hAnsi="Times New Roman" w:cs="Times New Roman"/>
          <w:b/>
          <w:sz w:val="24"/>
          <w:szCs w:val="24"/>
        </w:rPr>
        <w:t>проживание художественного образа</w:t>
      </w: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 в форме художественных действий. Для этого необходимо освоение художественно-образного языка, средств художественной выразительности. Развитая способность к эмоциональному уподоблению — основа эстетической отзывчивости. В этом особая сила и своеобразие искусства: его содержание должно быть присвоено ребенком как </w:t>
      </w:r>
      <w:r w:rsidRPr="0078172E">
        <w:rPr>
          <w:rFonts w:ascii="Times New Roman" w:eastAsia="Calibri" w:hAnsi="Times New Roman" w:cs="Times New Roman"/>
          <w:iCs/>
          <w:sz w:val="24"/>
          <w:szCs w:val="24"/>
        </w:rPr>
        <w:t>собственный чувственный опыт.</w:t>
      </w:r>
      <w:r w:rsidRPr="0078172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78172E">
        <w:rPr>
          <w:rFonts w:ascii="Times New Roman" w:eastAsia="Calibri" w:hAnsi="Times New Roman" w:cs="Times New Roman"/>
          <w:sz w:val="24"/>
          <w:szCs w:val="24"/>
        </w:rPr>
        <w:t>На этой основе происходит развитие чувств, освоение художественного опыта поколений и эмоционально-ценностных критериев жизни.</w:t>
      </w:r>
    </w:p>
    <w:p w:rsidR="00F34CD7" w:rsidRPr="0078172E" w:rsidRDefault="00F34CD7" w:rsidP="0078172E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172E">
        <w:rPr>
          <w:rFonts w:ascii="Times New Roman" w:eastAsia="Calibri" w:hAnsi="Times New Roman" w:cs="Times New Roman"/>
          <w:b/>
          <w:sz w:val="24"/>
          <w:szCs w:val="24"/>
        </w:rPr>
        <w:t>Место курса «Изобразительное искусство» в учебном плане</w:t>
      </w:r>
    </w:p>
    <w:p w:rsidR="00F34CD7" w:rsidRPr="0078172E" w:rsidRDefault="00F34CD7" w:rsidP="0078172E">
      <w:pPr>
        <w:shd w:val="clear" w:color="auto" w:fill="FFFFFF"/>
        <w:ind w:firstLine="720"/>
        <w:jc w:val="both"/>
        <w:rPr>
          <w:rFonts w:ascii="Times New Roman" w:eastAsia="Calibri" w:hAnsi="Times New Roman" w:cs="Times New Roman"/>
          <w:spacing w:val="-8"/>
          <w:sz w:val="24"/>
          <w:szCs w:val="24"/>
        </w:rPr>
      </w:pPr>
      <w:r w:rsidRPr="0078172E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Учебная программа «Изобразительное </w:t>
      </w:r>
      <w:r w:rsidR="00992367" w:rsidRPr="0078172E">
        <w:rPr>
          <w:rFonts w:ascii="Times New Roman" w:eastAsia="Calibri" w:hAnsi="Times New Roman" w:cs="Times New Roman"/>
          <w:spacing w:val="-8"/>
          <w:sz w:val="24"/>
          <w:szCs w:val="24"/>
        </w:rPr>
        <w:t>искусство» разработана для 1</w:t>
      </w:r>
      <w:r w:rsidRPr="0078172E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 класса начальной школы.</w:t>
      </w:r>
    </w:p>
    <w:p w:rsidR="00F34CD7" w:rsidRPr="0078172E" w:rsidRDefault="00F34CD7" w:rsidP="0078172E">
      <w:pPr>
        <w:shd w:val="clear" w:color="auto" w:fill="FFFFFF"/>
        <w:ind w:firstLine="720"/>
        <w:jc w:val="both"/>
        <w:rPr>
          <w:rFonts w:ascii="Times New Roman" w:eastAsia="Calibri" w:hAnsi="Times New Roman" w:cs="Times New Roman"/>
          <w:spacing w:val="-8"/>
          <w:sz w:val="24"/>
          <w:szCs w:val="24"/>
        </w:rPr>
      </w:pPr>
      <w:r w:rsidRPr="0078172E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На изучение предмета отводится 1 </w:t>
      </w:r>
      <w:r w:rsidR="00992367" w:rsidRPr="0078172E">
        <w:rPr>
          <w:rFonts w:ascii="Times New Roman" w:eastAsia="Calibri" w:hAnsi="Times New Roman" w:cs="Times New Roman"/>
          <w:spacing w:val="-8"/>
          <w:sz w:val="24"/>
          <w:szCs w:val="24"/>
        </w:rPr>
        <w:t>ч. в  неделю, всего на курс - 33</w:t>
      </w:r>
      <w:r w:rsidRPr="0078172E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 ч.</w:t>
      </w:r>
    </w:p>
    <w:p w:rsidR="00F34CD7" w:rsidRPr="0078172E" w:rsidRDefault="00F34CD7" w:rsidP="0078172E">
      <w:pPr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172E">
        <w:rPr>
          <w:rFonts w:ascii="Times New Roman" w:eastAsia="Calibri" w:hAnsi="Times New Roman" w:cs="Times New Roman"/>
          <w:color w:val="000000"/>
          <w:sz w:val="24"/>
          <w:szCs w:val="24"/>
        </w:rPr>
        <w:t>В течение учебного года при необходимости будет производиться коррекция программы.</w:t>
      </w:r>
    </w:p>
    <w:p w:rsidR="00F34CD7" w:rsidRPr="0078172E" w:rsidRDefault="00F34CD7" w:rsidP="0078172E">
      <w:pPr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78172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Требования к </w:t>
      </w:r>
      <w:r w:rsidRPr="0078172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результатам изучения курса.</w:t>
      </w:r>
    </w:p>
    <w:p w:rsidR="00F34CD7" w:rsidRPr="0078172E" w:rsidRDefault="00F34CD7" w:rsidP="0078172E">
      <w:pPr>
        <w:shd w:val="clear" w:color="auto" w:fill="FFFFFF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В результате изучения курса «Изобразительное искусство» в начальной школе должны быть достигнуты определенные результаты. </w:t>
      </w:r>
    </w:p>
    <w:p w:rsidR="00F34CD7" w:rsidRPr="0078172E" w:rsidRDefault="00F34CD7" w:rsidP="0078172E">
      <w:pPr>
        <w:shd w:val="clear" w:color="auto" w:fill="FFFFFF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b/>
          <w:sz w:val="24"/>
          <w:szCs w:val="24"/>
        </w:rPr>
        <w:t xml:space="preserve">Личностные </w:t>
      </w:r>
      <w:r w:rsidRPr="0078172E">
        <w:rPr>
          <w:rFonts w:ascii="Times New Roman" w:eastAsia="Calibri" w:hAnsi="Times New Roman" w:cs="Times New Roman"/>
          <w:sz w:val="24"/>
          <w:szCs w:val="24"/>
        </w:rPr>
        <w:t>результаты отражаются в индивидуальных качественных свойствах учащихся, которые они должны приобрести в процессе освоения учебного предмета по программе «Изобразительное искусство»:</w:t>
      </w:r>
    </w:p>
    <w:p w:rsidR="00F34CD7" w:rsidRPr="0078172E" w:rsidRDefault="00F34CD7" w:rsidP="0078172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чувство гордости за культуру и искусство Родины, своего народа;</w:t>
      </w:r>
    </w:p>
    <w:p w:rsidR="00F34CD7" w:rsidRPr="0078172E" w:rsidRDefault="00F34CD7" w:rsidP="0078172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уважительное отношение к культуре и искусству других народов нашей страны и мира в целом;</w:t>
      </w:r>
    </w:p>
    <w:p w:rsidR="00F34CD7" w:rsidRPr="0078172E" w:rsidRDefault="00F34CD7" w:rsidP="0078172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понимание особой роли культуры и  искусства в жизни общества и каждого отдельного человека;</w:t>
      </w:r>
    </w:p>
    <w:p w:rsidR="00F34CD7" w:rsidRPr="0078172E" w:rsidRDefault="00F34CD7" w:rsidP="0078172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8172E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 эстетических чувств, художественно-творческого мышления, наблюдательности и фантазии;</w:t>
      </w:r>
    </w:p>
    <w:p w:rsidR="00F34CD7" w:rsidRPr="0078172E" w:rsidRDefault="00F34CD7" w:rsidP="0078172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8172E">
        <w:rPr>
          <w:rFonts w:ascii="Times New Roman" w:eastAsia="Calibri" w:hAnsi="Times New Roman" w:cs="Times New Roman"/>
          <w:sz w:val="24"/>
          <w:szCs w:val="24"/>
        </w:rPr>
        <w:lastRenderedPageBreak/>
        <w:t>сформированность</w:t>
      </w:r>
      <w:proofErr w:type="spellEnd"/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 эстетических потребностей — потребностей в общении с искусством, природой, потребностей в творческом  отношении к окружающему миру, потребностей в самостоятельной практической творческой деятельности;</w:t>
      </w:r>
    </w:p>
    <w:p w:rsidR="00F34CD7" w:rsidRPr="0078172E" w:rsidRDefault="00F34CD7" w:rsidP="0078172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овладение навыками коллективной деятельности в процессе совместной творческой работы в команде одноклассников под руководством учителя;</w:t>
      </w:r>
    </w:p>
    <w:p w:rsidR="00F34CD7" w:rsidRPr="0078172E" w:rsidRDefault="00F34CD7" w:rsidP="0078172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умение сотрудничать с товарищами в процессе совместной деятельности, соотносить свою часть работы с общим замыслом;</w:t>
      </w:r>
    </w:p>
    <w:p w:rsidR="00F34CD7" w:rsidRPr="0078172E" w:rsidRDefault="00F34CD7" w:rsidP="0078172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умение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 </w:t>
      </w:r>
    </w:p>
    <w:p w:rsidR="00F34CD7" w:rsidRPr="0078172E" w:rsidRDefault="00F34CD7" w:rsidP="0078172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Метапредметные результаты характеризуют уровень</w:t>
      </w:r>
    </w:p>
    <w:p w:rsidR="00F34CD7" w:rsidRPr="0078172E" w:rsidRDefault="00F34CD7" w:rsidP="0078172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8172E">
        <w:rPr>
          <w:rFonts w:ascii="Times New Roman" w:eastAsia="Calibri" w:hAnsi="Times New Roman" w:cs="Times New Roman"/>
          <w:sz w:val="24"/>
          <w:szCs w:val="24"/>
        </w:rPr>
        <w:t>сформированности</w:t>
      </w:r>
      <w:proofErr w:type="spellEnd"/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  универсальных способностей учащихся, проявляющихся в познавательной и практической творческой деятельности:</w:t>
      </w:r>
    </w:p>
    <w:p w:rsidR="00F34CD7" w:rsidRPr="0078172E" w:rsidRDefault="00F34CD7" w:rsidP="0078172E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овладение умением творческого видения с позиций художника, т.е. умением сравнивать, анализировать, выделять главное, обобщать;</w:t>
      </w:r>
    </w:p>
    <w:p w:rsidR="00F34CD7" w:rsidRPr="0078172E" w:rsidRDefault="00F34CD7" w:rsidP="0078172E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F34CD7" w:rsidRPr="0078172E" w:rsidRDefault="00F34CD7" w:rsidP="0078172E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т.д.;</w:t>
      </w:r>
    </w:p>
    <w:p w:rsidR="00F34CD7" w:rsidRPr="0078172E" w:rsidRDefault="00F34CD7" w:rsidP="0078172E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F34CD7" w:rsidRPr="0078172E" w:rsidRDefault="00F34CD7" w:rsidP="0078172E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умение рационально строить самостоятельную творческую деятельность, умение организовать место занятий;</w:t>
      </w:r>
    </w:p>
    <w:p w:rsidR="00F34CD7" w:rsidRPr="0078172E" w:rsidRDefault="00F34CD7" w:rsidP="0078172E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F34CD7" w:rsidRPr="0078172E" w:rsidRDefault="00F34CD7" w:rsidP="0078172E">
      <w:pPr>
        <w:shd w:val="clear" w:color="auto" w:fill="FFFFFF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Предметные результаты характеризуют опыт учащихся в художественно-творческой деятельности, который приобретается и закрепляется в процессе освоения учебного предмета: </w:t>
      </w:r>
    </w:p>
    <w:p w:rsidR="00F34CD7" w:rsidRPr="0078172E" w:rsidRDefault="00F34CD7" w:rsidP="0078172E">
      <w:pPr>
        <w:widowControl w:val="0"/>
        <w:numPr>
          <w:ilvl w:val="0"/>
          <w:numId w:val="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</w:p>
    <w:p w:rsidR="00F34CD7" w:rsidRPr="0078172E" w:rsidRDefault="00F34CD7" w:rsidP="0078172E">
      <w:pPr>
        <w:widowControl w:val="0"/>
        <w:numPr>
          <w:ilvl w:val="0"/>
          <w:numId w:val="4"/>
        </w:numPr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знание основных видов и жанров пространственно-визуальных искусств;</w:t>
      </w:r>
    </w:p>
    <w:p w:rsidR="00F34CD7" w:rsidRPr="0078172E" w:rsidRDefault="00F34CD7" w:rsidP="0078172E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понимание образной природы искусства; </w:t>
      </w:r>
    </w:p>
    <w:p w:rsidR="00F34CD7" w:rsidRPr="0078172E" w:rsidRDefault="00F34CD7" w:rsidP="0078172E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эстетическая оценка явлений природы, событий окружающего мира;</w:t>
      </w:r>
    </w:p>
    <w:p w:rsidR="00F34CD7" w:rsidRPr="0078172E" w:rsidRDefault="00F34CD7" w:rsidP="0078172E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F34CD7" w:rsidRPr="0078172E" w:rsidRDefault="00F34CD7" w:rsidP="0078172E">
      <w:pPr>
        <w:widowControl w:val="0"/>
        <w:numPr>
          <w:ilvl w:val="0"/>
          <w:numId w:val="4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F34CD7" w:rsidRPr="0078172E" w:rsidRDefault="00F34CD7" w:rsidP="0078172E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умение обсуждать и анализировать произведения искусства, выражая суждения о содержании, сюжетах и вырази</w:t>
      </w:r>
      <w:r w:rsidRPr="0078172E">
        <w:rPr>
          <w:rFonts w:ascii="Times New Roman" w:eastAsia="Calibri" w:hAnsi="Times New Roman" w:cs="Times New Roman"/>
          <w:sz w:val="24"/>
          <w:szCs w:val="24"/>
        </w:rPr>
        <w:softHyphen/>
        <w:t xml:space="preserve">тельных средствах; </w:t>
      </w:r>
    </w:p>
    <w:p w:rsidR="00F34CD7" w:rsidRPr="0078172E" w:rsidRDefault="00F34CD7" w:rsidP="0078172E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усвоение названий ведущих художественных музеев России и художественных музеев своего региона; </w:t>
      </w:r>
    </w:p>
    <w:p w:rsidR="00F34CD7" w:rsidRPr="0078172E" w:rsidRDefault="00F34CD7" w:rsidP="0078172E">
      <w:pPr>
        <w:widowControl w:val="0"/>
        <w:numPr>
          <w:ilvl w:val="0"/>
          <w:numId w:val="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F34CD7" w:rsidRPr="0078172E" w:rsidRDefault="00F34CD7" w:rsidP="0078172E">
      <w:pPr>
        <w:widowControl w:val="0"/>
        <w:numPr>
          <w:ilvl w:val="0"/>
          <w:numId w:val="4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способность использовать в художественно-творческой деятельности различные </w:t>
      </w:r>
      <w:r w:rsidRPr="0078172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художественные материалы и художественные техники;  </w:t>
      </w:r>
    </w:p>
    <w:p w:rsidR="00F34CD7" w:rsidRPr="0078172E" w:rsidRDefault="00F34CD7" w:rsidP="0078172E">
      <w:pPr>
        <w:widowControl w:val="0"/>
        <w:numPr>
          <w:ilvl w:val="0"/>
          <w:numId w:val="4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способность передавать в художественно-творческой деятельности характер, эмоциональные состояния и свое отно</w:t>
      </w:r>
      <w:r w:rsidRPr="0078172E">
        <w:rPr>
          <w:rFonts w:ascii="Times New Roman" w:eastAsia="Calibri" w:hAnsi="Times New Roman" w:cs="Times New Roman"/>
          <w:sz w:val="24"/>
          <w:szCs w:val="24"/>
        </w:rPr>
        <w:softHyphen/>
        <w:t>шение к природе, человеку, обществу;</w:t>
      </w:r>
    </w:p>
    <w:p w:rsidR="00F34CD7" w:rsidRPr="0078172E" w:rsidRDefault="00F34CD7" w:rsidP="0078172E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умение компоновать на плоскости листа и в объеме задуманный художественный образ;</w:t>
      </w:r>
    </w:p>
    <w:p w:rsidR="00F34CD7" w:rsidRPr="0078172E" w:rsidRDefault="00F34CD7" w:rsidP="0078172E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освоение умений применять в художественно—творческой  деятельности основ </w:t>
      </w:r>
      <w:proofErr w:type="spellStart"/>
      <w:r w:rsidRPr="0078172E">
        <w:rPr>
          <w:rFonts w:ascii="Times New Roman" w:eastAsia="Calibri" w:hAnsi="Times New Roman" w:cs="Times New Roman"/>
          <w:sz w:val="24"/>
          <w:szCs w:val="24"/>
        </w:rPr>
        <w:t>цветоведения</w:t>
      </w:r>
      <w:proofErr w:type="spellEnd"/>
      <w:r w:rsidRPr="0078172E">
        <w:rPr>
          <w:rFonts w:ascii="Times New Roman" w:eastAsia="Calibri" w:hAnsi="Times New Roman" w:cs="Times New Roman"/>
          <w:sz w:val="24"/>
          <w:szCs w:val="24"/>
        </w:rPr>
        <w:t>, основ графической грамоты;</w:t>
      </w:r>
    </w:p>
    <w:p w:rsidR="00F34CD7" w:rsidRPr="0078172E" w:rsidRDefault="00F34CD7" w:rsidP="0078172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овладение  навыками  моделирования из бумаги, лепки из пластилина, навыками изображения средствами аппликации и коллажа; </w:t>
      </w:r>
    </w:p>
    <w:p w:rsidR="00F34CD7" w:rsidRPr="0078172E" w:rsidRDefault="00F34CD7" w:rsidP="0078172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умение характеризовать и эстетически оценивать разнообразие и красоту природы различных регионов нашей страны; </w:t>
      </w:r>
    </w:p>
    <w:p w:rsidR="00F34CD7" w:rsidRPr="0078172E" w:rsidRDefault="00F34CD7" w:rsidP="0078172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умение рассуждать 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 </w:t>
      </w:r>
    </w:p>
    <w:p w:rsidR="00F34CD7" w:rsidRPr="0078172E" w:rsidRDefault="00F34CD7" w:rsidP="0078172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изображение в творческих работах 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F34CD7" w:rsidRPr="0078172E" w:rsidRDefault="00F34CD7" w:rsidP="0078172E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:rsidR="00F34CD7" w:rsidRPr="0078172E" w:rsidRDefault="00F34CD7" w:rsidP="0078172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F34CD7" w:rsidRPr="0078172E" w:rsidRDefault="00F34CD7" w:rsidP="0078172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умение  объяснять значение памятников и архитектурной среды древнего зодчества для современного общества;</w:t>
      </w:r>
    </w:p>
    <w:p w:rsidR="00F34CD7" w:rsidRPr="0078172E" w:rsidRDefault="00F34CD7" w:rsidP="0078172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выражение в изобразительной деятельности своего отношения к архитектурным и историческим ансамблям древнерусских городов; </w:t>
      </w:r>
    </w:p>
    <w:p w:rsidR="00F34CD7" w:rsidRPr="0078172E" w:rsidRDefault="00F34CD7" w:rsidP="0078172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умение приводить примеры произведений искусства, выражающих красоту мудрости и богатой духовной жизни, красоту внутреннего  мира человека.</w:t>
      </w:r>
    </w:p>
    <w:p w:rsidR="00F34CD7" w:rsidRPr="0078172E" w:rsidRDefault="00F34CD7" w:rsidP="0078172E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4CD7" w:rsidRPr="0078172E" w:rsidRDefault="00F34CD7" w:rsidP="0078172E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Обучающиеся должны знать: способы и приемы обработки различных материалов (глина, пластилин); отдельные произведения выдающихся художников и народных мастеров; основные средства выразительности живописи;  правила техники безопасности при работе с инструментами (ножницами, иглой, шилом); организовывать своё рабочее место;</w:t>
      </w:r>
    </w:p>
    <w:p w:rsidR="00F34CD7" w:rsidRPr="0078172E" w:rsidRDefault="00F34CD7" w:rsidP="0078172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основные и смешанные цвета, элементарные правила их смешивания; особенности построения орнамента и его значение в образе художественной вещи; значение слов: композиция, силуэт, форма, размер, коллаж; способы и приёмы обработки бумаги; основные средства выразительности декоративно-прикладного искусства. </w:t>
      </w:r>
    </w:p>
    <w:p w:rsidR="00F34CD7" w:rsidRPr="0078172E" w:rsidRDefault="00F34CD7" w:rsidP="0078172E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Обучающиеся должны понимать эмоциональное значение тёплых и холодных оттенков; особенности построения орнамента и его значение в образе художественной вещи.</w:t>
      </w:r>
    </w:p>
    <w:p w:rsidR="00F34CD7" w:rsidRPr="0078172E" w:rsidRDefault="00F34CD7" w:rsidP="0078172E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Обучающиеся должны уметь рисовать кистью без предварительного рисунка элементы растительного орнамента; освоить основы рисунка и уметь создавать модели предметов бытового окружения человека; овладеть элементарными навыками </w:t>
      </w:r>
      <w:proofErr w:type="spellStart"/>
      <w:r w:rsidRPr="0078172E">
        <w:rPr>
          <w:rFonts w:ascii="Times New Roman" w:eastAsia="Calibri" w:hAnsi="Times New Roman" w:cs="Times New Roman"/>
          <w:sz w:val="24"/>
          <w:szCs w:val="24"/>
        </w:rPr>
        <w:t>бумагопластики</w:t>
      </w:r>
      <w:proofErr w:type="spellEnd"/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; применять элементарные способы работы живописными (акварель, гуашь) и графическими (фломастер) материалами для выражения замысла, настроения; выражать собственное мнение при оценке произведения искусства; конструировать из </w:t>
      </w:r>
      <w:r w:rsidRPr="0078172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ткани на основе скручивания и связывания; применять прямолинейное и криволинейное вырезывание с помощью ножниц; уметь пользоваться простейшими приёмами лепки: тянуть из целого куска, примазывать части, делать </w:t>
      </w:r>
      <w:proofErr w:type="spellStart"/>
      <w:r w:rsidRPr="0078172E">
        <w:rPr>
          <w:rFonts w:ascii="Times New Roman" w:eastAsia="Calibri" w:hAnsi="Times New Roman" w:cs="Times New Roman"/>
          <w:sz w:val="24"/>
          <w:szCs w:val="24"/>
        </w:rPr>
        <w:t>налепы</w:t>
      </w:r>
      <w:proofErr w:type="spellEnd"/>
      <w:r w:rsidRPr="0078172E">
        <w:rPr>
          <w:rFonts w:ascii="Times New Roman" w:eastAsia="Calibri" w:hAnsi="Times New Roman" w:cs="Times New Roman"/>
          <w:sz w:val="24"/>
          <w:szCs w:val="24"/>
        </w:rPr>
        <w:t>, заглаживать поверхность; уметь составлять композицию с учётом замысла.</w:t>
      </w:r>
    </w:p>
    <w:p w:rsidR="00F34CD7" w:rsidRPr="0078172E" w:rsidRDefault="00F34CD7" w:rsidP="0078172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Программа должна формировать УУД:</w:t>
      </w:r>
    </w:p>
    <w:p w:rsidR="00F34CD7" w:rsidRPr="0078172E" w:rsidRDefault="00F34CD7" w:rsidP="0078172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Использовать свои наблюдения за природными явлениями в художественно-творческой деятельности.</w:t>
      </w:r>
    </w:p>
    <w:p w:rsidR="00F34CD7" w:rsidRPr="0078172E" w:rsidRDefault="00F34CD7" w:rsidP="0078172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Передавать характер природных явлений выразительными средствами изобразительного искусства (цвет, линия, пятно, форма, композиция).</w:t>
      </w:r>
    </w:p>
    <w:p w:rsidR="00F34CD7" w:rsidRPr="0078172E" w:rsidRDefault="00F34CD7" w:rsidP="0078172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Использовать различные художественные материалы и средства для создания выразительных образов природы.</w:t>
      </w:r>
    </w:p>
    <w:p w:rsidR="00F34CD7" w:rsidRPr="0078172E" w:rsidRDefault="00F34CD7" w:rsidP="0078172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Иметь представление о живописных пейзажах русских    художников</w:t>
      </w:r>
    </w:p>
    <w:p w:rsidR="00F34CD7" w:rsidRPr="0078172E" w:rsidRDefault="00F34CD7" w:rsidP="0078172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Использовать выразительные возможности различных художественных материалов для передачи собственного замысла.</w:t>
      </w:r>
    </w:p>
    <w:p w:rsidR="00F34CD7" w:rsidRPr="0078172E" w:rsidRDefault="00F34CD7" w:rsidP="0078172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Определять и кратко характеризовать эмоции, которые вызывают цвет в живописи.</w:t>
      </w:r>
    </w:p>
    <w:p w:rsidR="00F34CD7" w:rsidRPr="0078172E" w:rsidRDefault="00F34CD7" w:rsidP="0078172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Выполнять композиции на передачу настроения, впечатлений, полученных от литературного произведения.</w:t>
      </w:r>
    </w:p>
    <w:p w:rsidR="00F34CD7" w:rsidRPr="0078172E" w:rsidRDefault="00F34CD7" w:rsidP="0078172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Образно воспринимать искусство и окружающую действительность.</w:t>
      </w:r>
    </w:p>
    <w:p w:rsidR="00F34CD7" w:rsidRPr="0078172E" w:rsidRDefault="00F34CD7" w:rsidP="0078172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Находить ассоциации природных форм.</w:t>
      </w:r>
    </w:p>
    <w:p w:rsidR="00F34CD7" w:rsidRPr="0078172E" w:rsidRDefault="00F34CD7" w:rsidP="0078172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Моделировать формы средствами различных материалов.</w:t>
      </w:r>
    </w:p>
    <w:p w:rsidR="00F34CD7" w:rsidRPr="0078172E" w:rsidRDefault="00F34CD7" w:rsidP="0078172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Моделировать художественными средствами сказочные и фантастические образы.</w:t>
      </w:r>
    </w:p>
    <w:p w:rsidR="00F34CD7" w:rsidRPr="0078172E" w:rsidRDefault="00F34CD7" w:rsidP="0078172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Конструировать несложные формы предметов в технике бумажной пластики для оформления праздника или театрального представления.</w:t>
      </w:r>
    </w:p>
    <w:p w:rsidR="00F34CD7" w:rsidRPr="0078172E" w:rsidRDefault="00F34CD7" w:rsidP="0078172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Проектировать и создавать предметы быта.</w:t>
      </w:r>
    </w:p>
    <w:p w:rsidR="00F34CD7" w:rsidRPr="0078172E" w:rsidRDefault="00F34CD7" w:rsidP="0078172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Различать произведения ведущих центров народных художественных ремесел России.</w:t>
      </w:r>
    </w:p>
    <w:p w:rsidR="00F34CD7" w:rsidRPr="0078172E" w:rsidRDefault="00F34CD7" w:rsidP="0078172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Узнавать отдельные выдающиеся отечественные произведения и называть их авторов.</w:t>
      </w:r>
    </w:p>
    <w:p w:rsidR="00F34CD7" w:rsidRPr="0078172E" w:rsidRDefault="00F34CD7" w:rsidP="0078172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Рисовать, лепить, моделировать и конструировать из бумаги по представлению на обозначенные темы.</w:t>
      </w:r>
    </w:p>
    <w:p w:rsidR="00F34CD7" w:rsidRPr="0078172E" w:rsidRDefault="00F34CD7" w:rsidP="0078172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Создавать простые художественные изделия подарочного характера.</w:t>
      </w:r>
    </w:p>
    <w:p w:rsidR="00F34CD7" w:rsidRPr="0078172E" w:rsidRDefault="00F34CD7" w:rsidP="0078172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Знать традиции своего народа, запечатленные в искусстве.</w:t>
      </w:r>
    </w:p>
    <w:p w:rsidR="00F34CD7" w:rsidRPr="0078172E" w:rsidRDefault="00F34CD7" w:rsidP="0078172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Использовать художественные материалы (гуашь, цветные карандаши, акварель, пластилин, глину, бумагу и другие материалы).</w:t>
      </w:r>
    </w:p>
    <w:p w:rsidR="00F34CD7" w:rsidRPr="0078172E" w:rsidRDefault="00F34CD7" w:rsidP="0078172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Применять средства художественной выразительности в рисунке и живописи, декоративных и конструктивных работах.</w:t>
      </w:r>
    </w:p>
    <w:p w:rsidR="00F34CD7" w:rsidRPr="0078172E" w:rsidRDefault="00F34CD7" w:rsidP="0078172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Различать и использовать основные и составные, теплые и холодные цвета.</w:t>
      </w:r>
    </w:p>
    <w:p w:rsidR="00F34CD7" w:rsidRPr="0078172E" w:rsidRDefault="00F34CD7" w:rsidP="0078172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Продумывать и выстраивать композицию рисунка, аппликации.</w:t>
      </w:r>
    </w:p>
    <w:p w:rsidR="00F34CD7" w:rsidRPr="0078172E" w:rsidRDefault="00F34CD7" w:rsidP="0078172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Вычленять основные формы и использовать в рисунке, лепке и бумажной пластике.</w:t>
      </w:r>
    </w:p>
    <w:p w:rsidR="00F34CD7" w:rsidRPr="0078172E" w:rsidRDefault="00F34CD7" w:rsidP="0078172E">
      <w:pPr>
        <w:spacing w:after="0" w:line="240" w:lineRule="auto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1 класс (33 ч)</w:t>
      </w:r>
    </w:p>
    <w:p w:rsidR="00F34CD7" w:rsidRPr="0078172E" w:rsidRDefault="00F34CD7" w:rsidP="0078172E">
      <w:pPr>
        <w:spacing w:after="0" w:line="240" w:lineRule="auto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</w:p>
    <w:p w:rsidR="00F34CD7" w:rsidRPr="0078172E" w:rsidRDefault="00F34CD7" w:rsidP="0078172E">
      <w:pPr>
        <w:spacing w:after="0" w:line="240" w:lineRule="auto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Содержание курса</w:t>
      </w:r>
    </w:p>
    <w:p w:rsidR="00F34CD7" w:rsidRPr="0078172E" w:rsidRDefault="00F34CD7" w:rsidP="0078172E">
      <w:pPr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Ты изображаешь, украшаешь и строишь </w:t>
      </w:r>
    </w:p>
    <w:p w:rsidR="00F34CD7" w:rsidRPr="0078172E" w:rsidRDefault="00F34CD7" w:rsidP="0078172E">
      <w:pPr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Тема 1. Ты изображаешь. Знакомство с "Мастером Изображения". Чем и как работают художники.  (11 ч)</w:t>
      </w:r>
    </w:p>
    <w:p w:rsidR="00F34CD7" w:rsidRPr="0078172E" w:rsidRDefault="00F34CD7" w:rsidP="007817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"Мастер Изображения" помогает увидеть, учит рассматривать</w:t>
      </w:r>
    </w:p>
    <w:p w:rsidR="00F34CD7" w:rsidRPr="0078172E" w:rsidRDefault="00F34CD7" w:rsidP="007817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Изображать можно пятном</w:t>
      </w:r>
    </w:p>
    <w:p w:rsidR="00F34CD7" w:rsidRPr="0078172E" w:rsidRDefault="00F34CD7" w:rsidP="007817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Изображать можно в объеме</w:t>
      </w:r>
    </w:p>
    <w:p w:rsidR="00F34CD7" w:rsidRPr="0078172E" w:rsidRDefault="00F34CD7" w:rsidP="007817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Изображать можно линией</w:t>
      </w:r>
    </w:p>
    <w:p w:rsidR="00F34CD7" w:rsidRPr="0078172E" w:rsidRDefault="00F34CD7" w:rsidP="007817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Изображать можно и то, что невидимо (настроение)</w:t>
      </w:r>
    </w:p>
    <w:p w:rsidR="00F34CD7" w:rsidRPr="0078172E" w:rsidRDefault="00F34CD7" w:rsidP="0078172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           Наши краски</w:t>
      </w:r>
    </w:p>
    <w:p w:rsidR="00F34CD7" w:rsidRPr="0078172E" w:rsidRDefault="00F34CD7" w:rsidP="0078172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           Художники и зрители (обобщение темы)</w:t>
      </w:r>
    </w:p>
    <w:p w:rsidR="00F34CD7" w:rsidRPr="0078172E" w:rsidRDefault="00F34CD7" w:rsidP="0078172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4CD7" w:rsidRPr="0078172E" w:rsidRDefault="00F34CD7" w:rsidP="0078172E">
      <w:pPr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Тема 2. Ты украшаешь. Знакомство с "Мастером Украшения". Реальность и фантазия (8 ч)</w:t>
      </w:r>
    </w:p>
    <w:p w:rsidR="00F34CD7" w:rsidRPr="0078172E" w:rsidRDefault="00F34CD7" w:rsidP="007817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Мир природы полон украшений</w:t>
      </w:r>
    </w:p>
    <w:p w:rsidR="00F34CD7" w:rsidRPr="0078172E" w:rsidRDefault="00F34CD7" w:rsidP="007817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Красоту надо уметь замечать</w:t>
      </w:r>
    </w:p>
    <w:p w:rsidR="00F34CD7" w:rsidRPr="0078172E" w:rsidRDefault="00F34CD7" w:rsidP="007817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Как, когда, для чего украшает себя человек</w:t>
      </w:r>
    </w:p>
    <w:p w:rsidR="00F34CD7" w:rsidRPr="0078172E" w:rsidRDefault="00F34CD7" w:rsidP="007817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"Мастер Украшения" помогает сделать праздник</w:t>
      </w:r>
    </w:p>
    <w:p w:rsidR="00F34CD7" w:rsidRPr="0078172E" w:rsidRDefault="00F34CD7" w:rsidP="007817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4CD7" w:rsidRPr="0078172E" w:rsidRDefault="009B75B0" w:rsidP="0078172E">
      <w:pPr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Тема </w:t>
      </w:r>
      <w:r w:rsidR="00F34CD7" w:rsidRPr="0078172E">
        <w:rPr>
          <w:rFonts w:ascii="Times New Roman" w:eastAsia="Calibri" w:hAnsi="Times New Roman" w:cs="Times New Roman"/>
          <w:sz w:val="24"/>
          <w:szCs w:val="24"/>
        </w:rPr>
        <w:t>3. Ты строишь.</w:t>
      </w:r>
      <w:r w:rsidR="00F34CD7" w:rsidRPr="0078172E">
        <w:rPr>
          <w:rFonts w:ascii="Times New Roman" w:eastAsia="Calibri" w:hAnsi="Times New Roman" w:cs="Times New Roman"/>
          <w:sz w:val="24"/>
          <w:szCs w:val="24"/>
        </w:rPr>
        <w:br/>
        <w:t>Знакомство с "Мастером Постройки".  «О чем говорит искусство» (7 ч)</w:t>
      </w:r>
    </w:p>
    <w:p w:rsidR="00F34CD7" w:rsidRPr="0078172E" w:rsidRDefault="00F34CD7" w:rsidP="007817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Какие можно придумать дома</w:t>
      </w:r>
    </w:p>
    <w:p w:rsidR="00F34CD7" w:rsidRPr="0078172E" w:rsidRDefault="00F34CD7" w:rsidP="007817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"Мастер Постройки" помогает придумать город</w:t>
      </w:r>
    </w:p>
    <w:p w:rsidR="00F34CD7" w:rsidRPr="0078172E" w:rsidRDefault="00F34CD7" w:rsidP="007817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Все, что мы видим, имеет конструкцию</w:t>
      </w:r>
    </w:p>
    <w:p w:rsidR="00F34CD7" w:rsidRPr="0078172E" w:rsidRDefault="00F34CD7" w:rsidP="007817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Все предметы можно построить</w:t>
      </w:r>
    </w:p>
    <w:p w:rsidR="00F34CD7" w:rsidRPr="0078172E" w:rsidRDefault="00F34CD7" w:rsidP="007817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Дом снаружи и внутри</w:t>
      </w:r>
    </w:p>
    <w:p w:rsidR="00F34CD7" w:rsidRPr="0078172E" w:rsidRDefault="00F34CD7" w:rsidP="007817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Город, где мы живем</w:t>
      </w:r>
    </w:p>
    <w:p w:rsidR="00F34CD7" w:rsidRPr="0078172E" w:rsidRDefault="00F34CD7" w:rsidP="007817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Обобщение темы </w:t>
      </w:r>
    </w:p>
    <w:p w:rsidR="00F34CD7" w:rsidRPr="0078172E" w:rsidRDefault="00F34CD7" w:rsidP="007817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4CD7" w:rsidRPr="0078172E" w:rsidRDefault="00F34CD7" w:rsidP="0078172E">
      <w:pPr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Тема 4. "Мастера Изображения, украшения, постройки" всегда работают вместе.  «Как говорит искусство» (7 ч)</w:t>
      </w:r>
    </w:p>
    <w:p w:rsidR="00F34CD7" w:rsidRPr="0078172E" w:rsidRDefault="00F34CD7" w:rsidP="007817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"Мастера" помогут нам увидеть мир сказки и нарисовать его</w:t>
      </w:r>
    </w:p>
    <w:p w:rsidR="00F34CD7" w:rsidRPr="0078172E" w:rsidRDefault="00F34CD7" w:rsidP="007817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Урок любования. Умение видеть</w:t>
      </w:r>
    </w:p>
    <w:p w:rsidR="00F34CD7" w:rsidRPr="0078172E" w:rsidRDefault="00F34CD7" w:rsidP="0078172E">
      <w:pPr>
        <w:shd w:val="clear" w:color="auto" w:fill="FFFFFF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34CD7" w:rsidRPr="0078172E" w:rsidRDefault="00F34CD7" w:rsidP="0078172E">
      <w:pPr>
        <w:shd w:val="clear" w:color="auto" w:fill="FFFFFF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1 класс (33 часа) </w:t>
      </w:r>
    </w:p>
    <w:p w:rsidR="00F34CD7" w:rsidRPr="0078172E" w:rsidRDefault="00F34CD7" w:rsidP="0078172E">
      <w:pPr>
        <w:shd w:val="clear" w:color="auto" w:fill="FFFFFF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Тематический план</w:t>
      </w:r>
    </w:p>
    <w:tbl>
      <w:tblPr>
        <w:tblW w:w="102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853"/>
        <w:gridCol w:w="5388"/>
        <w:gridCol w:w="1984"/>
        <w:gridCol w:w="1984"/>
      </w:tblGrid>
      <w:tr w:rsidR="0078172E" w:rsidRPr="0078172E" w:rsidTr="0078172E">
        <w:trPr>
          <w:trHeight w:val="2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72E" w:rsidRPr="0078172E" w:rsidRDefault="0078172E" w:rsidP="007817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72E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78172E" w:rsidRPr="0078172E" w:rsidRDefault="0078172E" w:rsidP="007817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72E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72E" w:rsidRPr="0078172E" w:rsidRDefault="0078172E" w:rsidP="007817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72E">
              <w:rPr>
                <w:rFonts w:ascii="Times New Roman" w:eastAsia="Calibri" w:hAnsi="Times New Roman" w:cs="Times New Roman"/>
                <w:sz w:val="24"/>
                <w:szCs w:val="24"/>
              </w:rPr>
              <w:t>Виды занятий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172E" w:rsidRPr="0078172E" w:rsidRDefault="0078172E" w:rsidP="007817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72E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72E" w:rsidRPr="0078172E" w:rsidRDefault="0078172E" w:rsidP="007817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Электронные ресурсы</w:t>
            </w:r>
          </w:p>
        </w:tc>
      </w:tr>
      <w:tr w:rsidR="0078172E" w:rsidRPr="0078172E" w:rsidTr="0078172E">
        <w:trPr>
          <w:trHeight w:val="193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172E" w:rsidRPr="0078172E" w:rsidRDefault="0078172E" w:rsidP="007817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72E">
              <w:rPr>
                <w:rFonts w:ascii="Times New Roman" w:eastAsia="Calibri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172E" w:rsidRPr="0078172E" w:rsidRDefault="0078172E" w:rsidP="007817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7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 изображаешь. Знакомство с «Мастером Изображения». Чем и как работают художники.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172E" w:rsidRPr="0078172E" w:rsidRDefault="0078172E" w:rsidP="007817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72E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72E" w:rsidRPr="0078172E" w:rsidRDefault="007817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72E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https://resh.edu.ru/subject/7/1/</w:t>
            </w:r>
          </w:p>
        </w:tc>
      </w:tr>
      <w:tr w:rsidR="0078172E" w:rsidRPr="0078172E" w:rsidTr="0078172E">
        <w:trPr>
          <w:trHeight w:val="15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172E" w:rsidRPr="0078172E" w:rsidRDefault="0078172E" w:rsidP="007817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72E">
              <w:rPr>
                <w:rFonts w:ascii="Times New Roman" w:eastAsia="Calibri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172E" w:rsidRPr="0078172E" w:rsidRDefault="0078172E" w:rsidP="007817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7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 украшаешь. Знакомство с «Мастером Украшения». Реальность и фантазия.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172E" w:rsidRPr="0078172E" w:rsidRDefault="0078172E" w:rsidP="007817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72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72E" w:rsidRPr="0078172E" w:rsidRDefault="007817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72E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https://resh.edu.ru/subject/7/1/</w:t>
            </w:r>
          </w:p>
        </w:tc>
      </w:tr>
      <w:tr w:rsidR="0078172E" w:rsidRPr="0078172E" w:rsidTr="0078172E">
        <w:trPr>
          <w:trHeight w:val="274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72E" w:rsidRPr="0078172E" w:rsidRDefault="0078172E" w:rsidP="007817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72E">
              <w:rPr>
                <w:rFonts w:ascii="Times New Roman" w:eastAsia="Calibri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72E" w:rsidRPr="0078172E" w:rsidRDefault="0078172E" w:rsidP="007817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7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 строишь. Знакомство с «Мастером Постройки». О чем говорит искусство.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172E" w:rsidRPr="0078172E" w:rsidRDefault="0078172E" w:rsidP="007817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72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72E" w:rsidRPr="0078172E" w:rsidRDefault="007817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72E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https://resh.edu.ru/subject/7/1/</w:t>
            </w:r>
          </w:p>
        </w:tc>
      </w:tr>
      <w:tr w:rsidR="0078172E" w:rsidRPr="0078172E" w:rsidTr="0078172E">
        <w:trPr>
          <w:trHeight w:val="277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72E" w:rsidRPr="0078172E" w:rsidRDefault="0078172E" w:rsidP="007817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72E">
              <w:rPr>
                <w:rFonts w:ascii="Times New Roman" w:eastAsia="Calibri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172E" w:rsidRPr="0078172E" w:rsidRDefault="0078172E" w:rsidP="0078172E">
            <w:pPr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7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"Мастера Изображения, украшения, постройки" всегда работают вместе.  «Как говорит искусство»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172E" w:rsidRPr="0078172E" w:rsidRDefault="0078172E" w:rsidP="007817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72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72E" w:rsidRPr="0078172E" w:rsidRDefault="007817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72E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https://resh.edu.ru/subject/7/1/</w:t>
            </w:r>
          </w:p>
        </w:tc>
      </w:tr>
      <w:tr w:rsidR="0078172E" w:rsidRPr="0078172E" w:rsidTr="0078172E">
        <w:trPr>
          <w:trHeight w:val="254"/>
          <w:jc w:val="center"/>
        </w:trPr>
        <w:tc>
          <w:tcPr>
            <w:tcW w:w="6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72E" w:rsidRPr="0078172E" w:rsidRDefault="0078172E" w:rsidP="007817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72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72E" w:rsidRPr="0078172E" w:rsidRDefault="0078172E" w:rsidP="007817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72E">
              <w:rPr>
                <w:rFonts w:ascii="Times New Roman" w:eastAsia="Calibri" w:hAnsi="Times New Roman" w:cs="Times New Roman"/>
                <w:sz w:val="24"/>
                <w:szCs w:val="24"/>
              </w:rPr>
              <w:t>33 ч.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72E" w:rsidRPr="0078172E" w:rsidRDefault="0078172E" w:rsidP="007817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34CD7" w:rsidRPr="0078172E" w:rsidRDefault="00F34CD7" w:rsidP="0078172E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4CD7" w:rsidRPr="0078172E" w:rsidRDefault="00F34CD7" w:rsidP="0078172E">
      <w:pPr>
        <w:tabs>
          <w:tab w:val="left" w:pos="106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Формирование универсальных учебных действий</w:t>
      </w:r>
    </w:p>
    <w:p w:rsidR="00F34CD7" w:rsidRPr="0078172E" w:rsidRDefault="00F34CD7" w:rsidP="0078172E">
      <w:pPr>
        <w:tabs>
          <w:tab w:val="left" w:pos="106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Личностные УУД:</w:t>
      </w:r>
    </w:p>
    <w:p w:rsidR="00F34CD7" w:rsidRPr="0078172E" w:rsidRDefault="00F34CD7" w:rsidP="0078172E">
      <w:pPr>
        <w:widowControl w:val="0"/>
        <w:numPr>
          <w:ilvl w:val="0"/>
          <w:numId w:val="6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ценностно-смысловая ориентация учащегося;</w:t>
      </w:r>
    </w:p>
    <w:p w:rsidR="00F34CD7" w:rsidRPr="0078172E" w:rsidRDefault="00F34CD7" w:rsidP="0078172E">
      <w:pPr>
        <w:widowControl w:val="0"/>
        <w:numPr>
          <w:ilvl w:val="0"/>
          <w:numId w:val="6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действие </w:t>
      </w:r>
      <w:proofErr w:type="spellStart"/>
      <w:r w:rsidRPr="0078172E">
        <w:rPr>
          <w:rFonts w:ascii="Times New Roman" w:eastAsia="Calibri" w:hAnsi="Times New Roman" w:cs="Times New Roman"/>
          <w:sz w:val="24"/>
          <w:szCs w:val="24"/>
        </w:rPr>
        <w:t>смыслообразования</w:t>
      </w:r>
      <w:proofErr w:type="spellEnd"/>
      <w:r w:rsidRPr="0078172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34CD7" w:rsidRPr="0078172E" w:rsidRDefault="00F34CD7" w:rsidP="0078172E">
      <w:pPr>
        <w:widowControl w:val="0"/>
        <w:numPr>
          <w:ilvl w:val="0"/>
          <w:numId w:val="6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нравственно-этическое оценивание</w:t>
      </w:r>
    </w:p>
    <w:p w:rsidR="00F34CD7" w:rsidRPr="0078172E" w:rsidRDefault="00F34CD7" w:rsidP="0078172E">
      <w:pPr>
        <w:tabs>
          <w:tab w:val="left" w:pos="106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Коммуникативные УУД:</w:t>
      </w:r>
    </w:p>
    <w:p w:rsidR="00F34CD7" w:rsidRPr="0078172E" w:rsidRDefault="00F34CD7" w:rsidP="0078172E">
      <w:pPr>
        <w:widowControl w:val="0"/>
        <w:numPr>
          <w:ilvl w:val="0"/>
          <w:numId w:val="7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lastRenderedPageBreak/>
        <w:t>умение выражать свои мысли;</w:t>
      </w:r>
    </w:p>
    <w:p w:rsidR="00F34CD7" w:rsidRPr="0078172E" w:rsidRDefault="00F34CD7" w:rsidP="0078172E">
      <w:pPr>
        <w:widowControl w:val="0"/>
        <w:numPr>
          <w:ilvl w:val="0"/>
          <w:numId w:val="7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разрешение конфликтов, постановка вопросов;</w:t>
      </w:r>
    </w:p>
    <w:p w:rsidR="00F34CD7" w:rsidRPr="0078172E" w:rsidRDefault="00F34CD7" w:rsidP="0078172E">
      <w:pPr>
        <w:widowControl w:val="0"/>
        <w:numPr>
          <w:ilvl w:val="0"/>
          <w:numId w:val="7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управление поведением партнера: контроль, коррекция.</w:t>
      </w:r>
    </w:p>
    <w:p w:rsidR="00F34CD7" w:rsidRPr="0078172E" w:rsidRDefault="00F34CD7" w:rsidP="0078172E">
      <w:pPr>
        <w:tabs>
          <w:tab w:val="left" w:pos="106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Регулятивные УУД:</w:t>
      </w:r>
    </w:p>
    <w:p w:rsidR="00F34CD7" w:rsidRPr="0078172E" w:rsidRDefault="00F34CD7" w:rsidP="0078172E">
      <w:pPr>
        <w:widowControl w:val="0"/>
        <w:numPr>
          <w:ilvl w:val="0"/>
          <w:numId w:val="8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целеполагание;</w:t>
      </w:r>
    </w:p>
    <w:p w:rsidR="00F34CD7" w:rsidRPr="0078172E" w:rsidRDefault="00F34CD7" w:rsidP="0078172E">
      <w:pPr>
        <w:widowControl w:val="0"/>
        <w:numPr>
          <w:ilvl w:val="0"/>
          <w:numId w:val="8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волевая </w:t>
      </w:r>
      <w:proofErr w:type="spellStart"/>
      <w:r w:rsidRPr="0078172E">
        <w:rPr>
          <w:rFonts w:ascii="Times New Roman" w:eastAsia="Calibri" w:hAnsi="Times New Roman" w:cs="Times New Roman"/>
          <w:sz w:val="24"/>
          <w:szCs w:val="24"/>
        </w:rPr>
        <w:t>саморегуляция</w:t>
      </w:r>
      <w:proofErr w:type="spellEnd"/>
      <w:r w:rsidRPr="0078172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34CD7" w:rsidRPr="0078172E" w:rsidRDefault="00F34CD7" w:rsidP="0078172E">
      <w:pPr>
        <w:widowControl w:val="0"/>
        <w:numPr>
          <w:ilvl w:val="0"/>
          <w:numId w:val="8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коррекция;</w:t>
      </w:r>
    </w:p>
    <w:p w:rsidR="00F34CD7" w:rsidRPr="0078172E" w:rsidRDefault="00F34CD7" w:rsidP="0078172E">
      <w:pPr>
        <w:widowControl w:val="0"/>
        <w:numPr>
          <w:ilvl w:val="0"/>
          <w:numId w:val="8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оценка качества и уровня усвоения.</w:t>
      </w:r>
    </w:p>
    <w:p w:rsidR="00F34CD7" w:rsidRPr="0078172E" w:rsidRDefault="00F34CD7" w:rsidP="0078172E">
      <w:pPr>
        <w:tabs>
          <w:tab w:val="left" w:pos="106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Познавательные универсальные действия</w:t>
      </w:r>
    </w:p>
    <w:p w:rsidR="00F34CD7" w:rsidRPr="0078172E" w:rsidRDefault="00F34CD7" w:rsidP="0078172E">
      <w:pPr>
        <w:tabs>
          <w:tab w:val="left" w:pos="106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8172E">
        <w:rPr>
          <w:rFonts w:ascii="Times New Roman" w:eastAsia="Calibri" w:hAnsi="Times New Roman" w:cs="Times New Roman"/>
          <w:sz w:val="24"/>
          <w:szCs w:val="24"/>
        </w:rPr>
        <w:t>Общеучебные</w:t>
      </w:r>
      <w:proofErr w:type="spellEnd"/>
      <w:r w:rsidRPr="0078172E">
        <w:rPr>
          <w:rFonts w:ascii="Times New Roman" w:eastAsia="Calibri" w:hAnsi="Times New Roman" w:cs="Times New Roman"/>
          <w:sz w:val="24"/>
          <w:szCs w:val="24"/>
        </w:rPr>
        <w:t>:</w:t>
      </w:r>
    </w:p>
    <w:p w:rsidR="00F34CD7" w:rsidRPr="0078172E" w:rsidRDefault="00F34CD7" w:rsidP="0078172E">
      <w:pPr>
        <w:widowControl w:val="0"/>
        <w:numPr>
          <w:ilvl w:val="0"/>
          <w:numId w:val="9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умение структурировать знания;</w:t>
      </w:r>
    </w:p>
    <w:p w:rsidR="00F34CD7" w:rsidRPr="0078172E" w:rsidRDefault="00F34CD7" w:rsidP="0078172E">
      <w:pPr>
        <w:widowControl w:val="0"/>
        <w:numPr>
          <w:ilvl w:val="0"/>
          <w:numId w:val="9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смысловое чтение;</w:t>
      </w:r>
    </w:p>
    <w:p w:rsidR="00F34CD7" w:rsidRPr="0078172E" w:rsidRDefault="00F34CD7" w:rsidP="0078172E">
      <w:pPr>
        <w:widowControl w:val="0"/>
        <w:numPr>
          <w:ilvl w:val="0"/>
          <w:numId w:val="9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знаково-символическое моделирование;</w:t>
      </w:r>
    </w:p>
    <w:p w:rsidR="00F34CD7" w:rsidRPr="0078172E" w:rsidRDefault="00F34CD7" w:rsidP="0078172E">
      <w:pPr>
        <w:widowControl w:val="0"/>
        <w:numPr>
          <w:ilvl w:val="0"/>
          <w:numId w:val="9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выделение и формирование учебной цели.</w:t>
      </w:r>
    </w:p>
    <w:p w:rsidR="00F34CD7" w:rsidRPr="0078172E" w:rsidRDefault="00F34CD7" w:rsidP="0078172E">
      <w:pPr>
        <w:tabs>
          <w:tab w:val="left" w:pos="106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Логические:</w:t>
      </w:r>
    </w:p>
    <w:p w:rsidR="00F34CD7" w:rsidRPr="0078172E" w:rsidRDefault="00F34CD7" w:rsidP="0078172E">
      <w:pPr>
        <w:widowControl w:val="0"/>
        <w:numPr>
          <w:ilvl w:val="0"/>
          <w:numId w:val="10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анализ объектов;</w:t>
      </w:r>
    </w:p>
    <w:p w:rsidR="00F34CD7" w:rsidRPr="0078172E" w:rsidRDefault="00F34CD7" w:rsidP="0078172E">
      <w:pPr>
        <w:widowControl w:val="0"/>
        <w:numPr>
          <w:ilvl w:val="0"/>
          <w:numId w:val="10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синтез, как составление целого из частей;</w:t>
      </w:r>
    </w:p>
    <w:p w:rsidR="00F34CD7" w:rsidRPr="0078172E" w:rsidRDefault="00F34CD7" w:rsidP="0078172E">
      <w:pPr>
        <w:widowControl w:val="0"/>
        <w:numPr>
          <w:ilvl w:val="0"/>
          <w:numId w:val="10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классификация объектов;</w:t>
      </w:r>
    </w:p>
    <w:p w:rsidR="00F34CD7" w:rsidRPr="0078172E" w:rsidRDefault="00F34CD7" w:rsidP="0078172E">
      <w:pPr>
        <w:widowControl w:val="0"/>
        <w:numPr>
          <w:ilvl w:val="0"/>
          <w:numId w:val="10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доказательство;</w:t>
      </w:r>
    </w:p>
    <w:p w:rsidR="00F34CD7" w:rsidRPr="0078172E" w:rsidRDefault="00F34CD7" w:rsidP="0078172E">
      <w:pPr>
        <w:widowControl w:val="0"/>
        <w:numPr>
          <w:ilvl w:val="0"/>
          <w:numId w:val="10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выдвижение гипотез и их обоснование;</w:t>
      </w:r>
    </w:p>
    <w:p w:rsidR="00F34CD7" w:rsidRPr="0078172E" w:rsidRDefault="00F34CD7" w:rsidP="0078172E">
      <w:pPr>
        <w:widowControl w:val="0"/>
        <w:numPr>
          <w:ilvl w:val="0"/>
          <w:numId w:val="10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построение логической цепи рассуждения. </w:t>
      </w:r>
    </w:p>
    <w:p w:rsidR="00F34CD7" w:rsidRPr="0078172E" w:rsidRDefault="00F34CD7" w:rsidP="0078172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4CD7" w:rsidRPr="0078172E" w:rsidRDefault="00F34CD7" w:rsidP="0078172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Формы организации учебного процесса.</w:t>
      </w:r>
    </w:p>
    <w:p w:rsidR="00F34CD7" w:rsidRPr="0078172E" w:rsidRDefault="00F34CD7" w:rsidP="007817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Программа предусматривает проведение традиционных уроков, обобщающих уроков. </w:t>
      </w:r>
    </w:p>
    <w:p w:rsidR="00F34CD7" w:rsidRPr="0078172E" w:rsidRDefault="00F34CD7" w:rsidP="007817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Виды занятий: урок, практическое занятие, экскурсия.</w:t>
      </w:r>
    </w:p>
    <w:p w:rsidR="00F34CD7" w:rsidRPr="0078172E" w:rsidRDefault="00F34CD7" w:rsidP="007817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Используются  фронтальная, групповая, индивидуальная работа, работа в парах.</w:t>
      </w:r>
    </w:p>
    <w:p w:rsidR="00F34CD7" w:rsidRPr="0078172E" w:rsidRDefault="00F34CD7" w:rsidP="0078172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Особое место в овладении данным курсом отводится работе по формированию самоконтроля и самопроверки.</w:t>
      </w:r>
    </w:p>
    <w:p w:rsidR="00F34CD7" w:rsidRPr="0078172E" w:rsidRDefault="00F34CD7" w:rsidP="007817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            В ходе прохождения программы обучающиеся посещают урочные занятия, занимаются внеурочно (домашняя работа).</w:t>
      </w:r>
    </w:p>
    <w:p w:rsidR="00F34CD7" w:rsidRPr="0078172E" w:rsidRDefault="00F34CD7" w:rsidP="007817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4CD7" w:rsidRPr="0078172E" w:rsidRDefault="00F34CD7" w:rsidP="007817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Критерии и нормы оценки знаний и умений</w:t>
      </w:r>
    </w:p>
    <w:p w:rsidR="00F34CD7" w:rsidRPr="0078172E" w:rsidRDefault="00F34CD7" w:rsidP="0078172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обучающихся </w:t>
      </w:r>
    </w:p>
    <w:p w:rsidR="00F34CD7" w:rsidRPr="0078172E" w:rsidRDefault="00F34CD7" w:rsidP="0078172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Критерии оценки устных индивидуальных и фронтальных ответов</w:t>
      </w:r>
    </w:p>
    <w:p w:rsidR="00F34CD7" w:rsidRPr="0078172E" w:rsidRDefault="00F34CD7" w:rsidP="007817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      Активность участия.</w:t>
      </w:r>
    </w:p>
    <w:p w:rsidR="00F34CD7" w:rsidRPr="0078172E" w:rsidRDefault="00F34CD7" w:rsidP="0078172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Умение собеседника прочувствовать суть вопроса.</w:t>
      </w:r>
    </w:p>
    <w:p w:rsidR="00F34CD7" w:rsidRPr="0078172E" w:rsidRDefault="00F34CD7" w:rsidP="0078172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Искренность ответов, их развернутость, образность, аргументированность.</w:t>
      </w:r>
    </w:p>
    <w:p w:rsidR="00F34CD7" w:rsidRPr="0078172E" w:rsidRDefault="00F34CD7" w:rsidP="0078172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Самостоятельность. Оригинальность суждений.</w:t>
      </w:r>
    </w:p>
    <w:p w:rsidR="00F34CD7" w:rsidRPr="0078172E" w:rsidRDefault="00F34CD7" w:rsidP="0078172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4CD7" w:rsidRPr="0078172E" w:rsidRDefault="00F34CD7" w:rsidP="0078172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Критерии и система оценки творческой работы</w:t>
      </w:r>
    </w:p>
    <w:p w:rsidR="00F34CD7" w:rsidRPr="0078172E" w:rsidRDefault="00F34CD7" w:rsidP="0078172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Как решена композиция: правильное решение композиции, предмета, орнамента (как организована плоскость листа, как согласованы между собой все компоненты изображения, как выражена общая идея и содержание).</w:t>
      </w:r>
    </w:p>
    <w:p w:rsidR="00F34CD7" w:rsidRPr="0078172E" w:rsidRDefault="00F34CD7" w:rsidP="0078172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Владение техникой: как ученик пользуется художественными материалами, как использует выразительные художественные средства в выполнении задания.</w:t>
      </w:r>
    </w:p>
    <w:p w:rsidR="00F34CD7" w:rsidRPr="0078172E" w:rsidRDefault="00F34CD7" w:rsidP="0078172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Общее впечатление от работы. Оригинальность, яркость и эмоциональность созданного образа, чувство меры в оформлении и соответствие оформления  работы. Аккуратность всей работы.</w:t>
      </w:r>
    </w:p>
    <w:p w:rsidR="00F34CD7" w:rsidRPr="0078172E" w:rsidRDefault="00F34CD7" w:rsidP="0078172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 xml:space="preserve">      Из всех этих компонентов складывается общая оценка работы обучающегося.</w:t>
      </w:r>
    </w:p>
    <w:p w:rsidR="00F34CD7" w:rsidRPr="0078172E" w:rsidRDefault="00F34CD7" w:rsidP="007817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4CD7" w:rsidRPr="0078172E" w:rsidRDefault="00F34CD7" w:rsidP="007817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Формы контроля уровня </w:t>
      </w:r>
      <w:proofErr w:type="spellStart"/>
      <w:r w:rsidRPr="0078172E">
        <w:rPr>
          <w:rFonts w:ascii="Times New Roman" w:eastAsia="Calibri" w:hAnsi="Times New Roman" w:cs="Times New Roman"/>
          <w:sz w:val="24"/>
          <w:szCs w:val="24"/>
        </w:rPr>
        <w:t>обученности</w:t>
      </w:r>
      <w:proofErr w:type="spellEnd"/>
    </w:p>
    <w:p w:rsidR="00F34CD7" w:rsidRPr="0078172E" w:rsidRDefault="00F34CD7" w:rsidP="0078172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Викторины</w:t>
      </w:r>
    </w:p>
    <w:p w:rsidR="00F34CD7" w:rsidRPr="0078172E" w:rsidRDefault="00F34CD7" w:rsidP="0078172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Кроссворды</w:t>
      </w:r>
    </w:p>
    <w:p w:rsidR="00F34CD7" w:rsidRPr="0078172E" w:rsidRDefault="00F34CD7" w:rsidP="0078172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Отчетные выставки творческих  (индивидуальных и коллективных) работ</w:t>
      </w:r>
    </w:p>
    <w:p w:rsidR="00F34CD7" w:rsidRPr="0078172E" w:rsidRDefault="00F34CD7" w:rsidP="0078172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72E">
        <w:rPr>
          <w:rFonts w:ascii="Times New Roman" w:eastAsia="Calibri" w:hAnsi="Times New Roman" w:cs="Times New Roman"/>
          <w:sz w:val="24"/>
          <w:szCs w:val="24"/>
        </w:rPr>
        <w:t>Тестирование</w:t>
      </w:r>
    </w:p>
    <w:p w:rsidR="0078172E" w:rsidRDefault="0078172E" w:rsidP="0078172E">
      <w:pPr>
        <w:rPr>
          <w:rFonts w:ascii="Times New Roman" w:eastAsia="Calibri" w:hAnsi="Times New Roman" w:cs="Times New Roman"/>
          <w:sz w:val="24"/>
          <w:szCs w:val="24"/>
        </w:rPr>
      </w:pPr>
    </w:p>
    <w:p w:rsidR="000D1EB2" w:rsidRPr="0078172E" w:rsidRDefault="000D1EB2" w:rsidP="0078172E">
      <w:pPr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0D1EB2" w:rsidRPr="00781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5">
    <w:nsid w:val="091E7085"/>
    <w:multiLevelType w:val="hybridMultilevel"/>
    <w:tmpl w:val="BC245E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1F73E4"/>
    <w:multiLevelType w:val="hybridMultilevel"/>
    <w:tmpl w:val="017C4C4A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2DBB2147"/>
    <w:multiLevelType w:val="hybridMultilevel"/>
    <w:tmpl w:val="D930B2A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355"/>
        </w:tabs>
        <w:ind w:left="355" w:hanging="360"/>
      </w:pPr>
    </w:lvl>
    <w:lvl w:ilvl="2" w:tplc="04190005">
      <w:start w:val="1"/>
      <w:numFmt w:val="decimal"/>
      <w:lvlText w:val="%3."/>
      <w:lvlJc w:val="left"/>
      <w:pPr>
        <w:tabs>
          <w:tab w:val="num" w:pos="1075"/>
        </w:tabs>
        <w:ind w:left="1075" w:hanging="360"/>
      </w:pPr>
    </w:lvl>
    <w:lvl w:ilvl="3" w:tplc="04190001">
      <w:start w:val="1"/>
      <w:numFmt w:val="decimal"/>
      <w:lvlText w:val="%4."/>
      <w:lvlJc w:val="left"/>
      <w:pPr>
        <w:tabs>
          <w:tab w:val="num" w:pos="1795"/>
        </w:tabs>
        <w:ind w:left="1795" w:hanging="360"/>
      </w:pPr>
    </w:lvl>
    <w:lvl w:ilvl="4" w:tplc="04190003">
      <w:start w:val="1"/>
      <w:numFmt w:val="decimal"/>
      <w:lvlText w:val="%5."/>
      <w:lvlJc w:val="left"/>
      <w:pPr>
        <w:tabs>
          <w:tab w:val="num" w:pos="2515"/>
        </w:tabs>
        <w:ind w:left="2515" w:hanging="360"/>
      </w:pPr>
    </w:lvl>
    <w:lvl w:ilvl="5" w:tplc="04190005">
      <w:start w:val="1"/>
      <w:numFmt w:val="decimal"/>
      <w:lvlText w:val="%6."/>
      <w:lvlJc w:val="left"/>
      <w:pPr>
        <w:tabs>
          <w:tab w:val="num" w:pos="3235"/>
        </w:tabs>
        <w:ind w:left="3235" w:hanging="360"/>
      </w:pPr>
    </w:lvl>
    <w:lvl w:ilvl="6" w:tplc="04190001">
      <w:start w:val="1"/>
      <w:numFmt w:val="decimal"/>
      <w:lvlText w:val="%7."/>
      <w:lvlJc w:val="left"/>
      <w:pPr>
        <w:tabs>
          <w:tab w:val="num" w:pos="3955"/>
        </w:tabs>
        <w:ind w:left="3955" w:hanging="360"/>
      </w:pPr>
    </w:lvl>
    <w:lvl w:ilvl="7" w:tplc="04190003">
      <w:start w:val="1"/>
      <w:numFmt w:val="decimal"/>
      <w:lvlText w:val="%8."/>
      <w:lvlJc w:val="left"/>
      <w:pPr>
        <w:tabs>
          <w:tab w:val="num" w:pos="4675"/>
        </w:tabs>
        <w:ind w:left="4675" w:hanging="360"/>
      </w:pPr>
    </w:lvl>
    <w:lvl w:ilvl="8" w:tplc="04190005">
      <w:start w:val="1"/>
      <w:numFmt w:val="decimal"/>
      <w:lvlText w:val="%9."/>
      <w:lvlJc w:val="left"/>
      <w:pPr>
        <w:tabs>
          <w:tab w:val="num" w:pos="5395"/>
        </w:tabs>
        <w:ind w:left="5395" w:hanging="360"/>
      </w:pPr>
    </w:lvl>
  </w:abstractNum>
  <w:abstractNum w:abstractNumId="8">
    <w:nsid w:val="391C1745"/>
    <w:multiLevelType w:val="hybridMultilevel"/>
    <w:tmpl w:val="D2245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82E5439"/>
    <w:multiLevelType w:val="hybridMultilevel"/>
    <w:tmpl w:val="BC1AAEE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F693A92"/>
    <w:multiLevelType w:val="hybridMultilevel"/>
    <w:tmpl w:val="7D12B3E2"/>
    <w:lvl w:ilvl="0" w:tplc="8372428A">
      <w:numFmt w:val="bullet"/>
      <w:lvlText w:val="-"/>
      <w:lvlJc w:val="left"/>
      <w:pPr>
        <w:ind w:left="220" w:hanging="25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ABCE26A">
      <w:numFmt w:val="bullet"/>
      <w:lvlText w:val="•"/>
      <w:lvlJc w:val="left"/>
      <w:pPr>
        <w:ind w:left="1832" w:hanging="250"/>
      </w:pPr>
      <w:rPr>
        <w:lang w:val="ru-RU" w:eastAsia="en-US" w:bidi="ar-SA"/>
      </w:rPr>
    </w:lvl>
    <w:lvl w:ilvl="2" w:tplc="A7560A3E">
      <w:numFmt w:val="bullet"/>
      <w:lvlText w:val="•"/>
      <w:lvlJc w:val="left"/>
      <w:pPr>
        <w:ind w:left="3444" w:hanging="250"/>
      </w:pPr>
      <w:rPr>
        <w:lang w:val="ru-RU" w:eastAsia="en-US" w:bidi="ar-SA"/>
      </w:rPr>
    </w:lvl>
    <w:lvl w:ilvl="3" w:tplc="6B18FAB8">
      <w:numFmt w:val="bullet"/>
      <w:lvlText w:val="•"/>
      <w:lvlJc w:val="left"/>
      <w:pPr>
        <w:ind w:left="5056" w:hanging="250"/>
      </w:pPr>
      <w:rPr>
        <w:lang w:val="ru-RU" w:eastAsia="en-US" w:bidi="ar-SA"/>
      </w:rPr>
    </w:lvl>
    <w:lvl w:ilvl="4" w:tplc="1B784D64">
      <w:numFmt w:val="bullet"/>
      <w:lvlText w:val="•"/>
      <w:lvlJc w:val="left"/>
      <w:pPr>
        <w:ind w:left="6668" w:hanging="250"/>
      </w:pPr>
      <w:rPr>
        <w:lang w:val="ru-RU" w:eastAsia="en-US" w:bidi="ar-SA"/>
      </w:rPr>
    </w:lvl>
    <w:lvl w:ilvl="5" w:tplc="4B28B13C">
      <w:numFmt w:val="bullet"/>
      <w:lvlText w:val="•"/>
      <w:lvlJc w:val="left"/>
      <w:pPr>
        <w:ind w:left="8280" w:hanging="250"/>
      </w:pPr>
      <w:rPr>
        <w:lang w:val="ru-RU" w:eastAsia="en-US" w:bidi="ar-SA"/>
      </w:rPr>
    </w:lvl>
    <w:lvl w:ilvl="6" w:tplc="FA7E4270">
      <w:numFmt w:val="bullet"/>
      <w:lvlText w:val="•"/>
      <w:lvlJc w:val="left"/>
      <w:pPr>
        <w:ind w:left="9892" w:hanging="250"/>
      </w:pPr>
      <w:rPr>
        <w:lang w:val="ru-RU" w:eastAsia="en-US" w:bidi="ar-SA"/>
      </w:rPr>
    </w:lvl>
    <w:lvl w:ilvl="7" w:tplc="272ABAB4">
      <w:numFmt w:val="bullet"/>
      <w:lvlText w:val="•"/>
      <w:lvlJc w:val="left"/>
      <w:pPr>
        <w:ind w:left="11504" w:hanging="250"/>
      </w:pPr>
      <w:rPr>
        <w:lang w:val="ru-RU" w:eastAsia="en-US" w:bidi="ar-SA"/>
      </w:rPr>
    </w:lvl>
    <w:lvl w:ilvl="8" w:tplc="FD78B124">
      <w:numFmt w:val="bullet"/>
      <w:lvlText w:val="•"/>
      <w:lvlJc w:val="left"/>
      <w:pPr>
        <w:ind w:left="13116" w:hanging="250"/>
      </w:pPr>
      <w:rPr>
        <w:lang w:val="ru-RU" w:eastAsia="en-US" w:bidi="ar-SA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371"/>
    <w:rsid w:val="000561DA"/>
    <w:rsid w:val="000D1EB2"/>
    <w:rsid w:val="000F1E56"/>
    <w:rsid w:val="000F359D"/>
    <w:rsid w:val="002B400D"/>
    <w:rsid w:val="00315371"/>
    <w:rsid w:val="00356732"/>
    <w:rsid w:val="00363A5D"/>
    <w:rsid w:val="003A0CBE"/>
    <w:rsid w:val="004B02CB"/>
    <w:rsid w:val="0078172E"/>
    <w:rsid w:val="00947107"/>
    <w:rsid w:val="00992367"/>
    <w:rsid w:val="009B75B0"/>
    <w:rsid w:val="009D7DF5"/>
    <w:rsid w:val="00B314A1"/>
    <w:rsid w:val="00F34CD7"/>
    <w:rsid w:val="00FB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D1E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D1E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4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12</Pages>
  <Words>4135</Words>
  <Characters>23575</Characters>
  <Application>Microsoft Office Word</Application>
  <DocSecurity>0</DocSecurity>
  <Lines>196</Lines>
  <Paragraphs>55</Paragraphs>
  <ScaleCrop>false</ScaleCrop>
  <Company/>
  <LinksUpToDate>false</LinksUpToDate>
  <CharactersWithSpaces>27655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Larcy</dc:creator>
  <cp:keywords/>
  <dc:description/>
  <cp:lastModifiedBy>Natale</cp:lastModifiedBy>
  <cp:revision>14</cp:revision>
  <dcterms:created xsi:type="dcterms:W3CDTF">2023-02-01T14:30:00Z</dcterms:created>
  <dcterms:modified xsi:type="dcterms:W3CDTF">2023-02-02T15:15:00Z</dcterms:modified>
</cp:coreProperties>
</file>